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bookmarkStart w:id="0" w:name="_GoBack"/>
            <w:bookmarkEnd w:id="0"/>
            <w:r>
              <w:rPr>
                <w:rFonts w:ascii="Times New Roman" w:eastAsia="Times New Roman" w:hAnsi="Times New Roman" w:cs="Times New Roman"/>
                <w:color w:val="000000"/>
                <w:sz w:val="22"/>
                <w:szCs w:val="22"/>
              </w:rPr>
              <w:t xml:space="preserve">1. ​ Which of the following </w:t>
            </w:r>
            <w:r>
              <w:rPr>
                <w:rFonts w:ascii="Times New Roman" w:eastAsia="Times New Roman" w:hAnsi="Times New Roman" w:cs="Times New Roman"/>
                <w:i/>
                <w:iCs/>
                <w:color w:val="000000"/>
                <w:sz w:val="22"/>
                <w:szCs w:val="22"/>
              </w:rPr>
              <w:t>best</w:t>
            </w:r>
            <w:r>
              <w:rPr>
                <w:rFonts w:ascii="Times New Roman" w:eastAsia="Times New Roman" w:hAnsi="Times New Roman" w:cs="Times New Roman"/>
                <w:color w:val="000000"/>
                <w:sz w:val="22"/>
                <w:szCs w:val="22"/>
              </w:rPr>
              <w:t xml:space="preserve"> describes the three fundamental economic questions?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6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hat to produce, when to produce, and where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​What time to produce, what place to produce, and how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​What to produce, when to </w:t>
                  </w:r>
                  <w:r>
                    <w:rPr>
                      <w:rFonts w:ascii="Times New Roman" w:eastAsia="Times New Roman" w:hAnsi="Times New Roman" w:cs="Times New Roman"/>
                      <w:color w:val="000000"/>
                      <w:sz w:val="22"/>
                      <w:szCs w:val="22"/>
                    </w:rPr>
                    <w:t>produce, and for whom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​What to produce, how to produce, and for whom to produce.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2. </w:t>
            </w:r>
            <w:r>
              <w:rPr>
                <w:color w:val="000000"/>
                <w:sz w:val="22"/>
                <w:szCs w:val="22"/>
              </w:rPr>
              <w:t xml:space="preserve">Which of the following is </w:t>
            </w:r>
            <w:r>
              <w:rPr>
                <w:i/>
                <w:iCs/>
                <w:color w:val="000000"/>
                <w:sz w:val="22"/>
                <w:szCs w:val="22"/>
              </w:rPr>
              <w:t>not</w:t>
            </w:r>
            <w:r>
              <w:rPr>
                <w:color w:val="000000"/>
                <w:sz w:val="22"/>
                <w:szCs w:val="22"/>
              </w:rPr>
              <w:t xml:space="preserve"> one of the three fundamental economic questions?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2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color w:val="000000"/>
                      <w:sz w:val="22"/>
                      <w:szCs w:val="22"/>
                    </w:rPr>
                    <w:t xml:space="preserve">What happens when you add to or </w:t>
                  </w:r>
                  <w:r>
                    <w:rPr>
                      <w:color w:val="000000"/>
                      <w:sz w:val="22"/>
                      <w:szCs w:val="22"/>
                    </w:rPr>
                    <w:t>subtract from a current situation?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color w:val="000000"/>
                      <w:sz w:val="22"/>
                      <w:szCs w:val="22"/>
                    </w:rPr>
                    <w:t>For whom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color w:val="000000"/>
                      <w:sz w:val="22"/>
                      <w:szCs w:val="22"/>
                    </w:rPr>
                    <w:t>How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color w:val="000000"/>
                      <w:sz w:val="22"/>
                      <w:szCs w:val="22"/>
                    </w:rPr>
                    <w:t>What to produce?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3. Which of the following </w:t>
            </w:r>
            <w:r>
              <w:rPr>
                <w:rFonts w:ascii="Times New Roman" w:eastAsia="Times New Roman" w:hAnsi="Times New Roman" w:cs="Times New Roman"/>
                <w:i/>
                <w:iCs/>
                <w:color w:val="000000"/>
                <w:sz w:val="22"/>
                <w:szCs w:val="22"/>
              </w:rPr>
              <w:t>correctly</w:t>
            </w:r>
            <w:r>
              <w:rPr>
                <w:rFonts w:ascii="Times New Roman" w:eastAsia="Times New Roman" w:hAnsi="Times New Roman" w:cs="Times New Roman"/>
                <w:color w:val="000000"/>
                <w:sz w:val="22"/>
                <w:szCs w:val="22"/>
              </w:rPr>
              <w:t xml:space="preserve"> lists the three fundamental economic questions?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58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If to produce? Why to </w:t>
                  </w:r>
                  <w:r>
                    <w:rPr>
                      <w:rFonts w:ascii="Times New Roman" w:eastAsia="Times New Roman" w:hAnsi="Times New Roman" w:cs="Times New Roman"/>
                      <w:color w:val="000000"/>
                      <w:sz w:val="22"/>
                      <w:szCs w:val="22"/>
                    </w:rPr>
                    <w:t>produce? When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to produce? What to produce? How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Why to produce? What to produce? How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What to produce? How to produce? For whom to produce?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9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Three Fundamental Economic Questions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4. Three basic decisions must be made by all economies. What are they?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How much will be produced, when it will be produced, and how much it will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What the price </w:t>
                  </w:r>
                  <w:r>
                    <w:rPr>
                      <w:rFonts w:ascii="Times New Roman" w:eastAsia="Times New Roman" w:hAnsi="Times New Roman" w:cs="Times New Roman"/>
                      <w:color w:val="000000"/>
                      <w:sz w:val="22"/>
                      <w:szCs w:val="22"/>
                    </w:rPr>
                    <w:t>of each good will be, who will produce each good, and who will consume each good.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What will be produced, how goods will be produced, and for whom goods will be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How the opportunity cost principle will be applied, if and how the law o</w:t>
                  </w:r>
                  <w:r>
                    <w:rPr>
                      <w:rFonts w:ascii="Times New Roman" w:eastAsia="Times New Roman" w:hAnsi="Times New Roman" w:cs="Times New Roman"/>
                      <w:color w:val="000000"/>
                      <w:sz w:val="22"/>
                      <w:szCs w:val="22"/>
                    </w:rPr>
                    <w:t>f comparative advantage will be utilized, and whether the production possibilities constraint will apply.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9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Three Fundamental Economic Questions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5. Because of </w:t>
            </w:r>
            <w:r>
              <w:rPr>
                <w:rFonts w:ascii="Times New Roman" w:eastAsia="Times New Roman" w:hAnsi="Times New Roman" w:cs="Times New Roman"/>
                <w:color w:val="000000"/>
                <w:sz w:val="22"/>
                <w:szCs w:val="22"/>
              </w:rPr>
              <w:t>the problem of scarcity, each economic system must make which of the following choices?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2398"/>
              <w:gridCol w:w="220"/>
              <w:gridCol w:w="19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How to produce?</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What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For whom to produce?</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9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Three Fundamental </w:t>
                  </w:r>
                  <w:r>
                    <w:rPr>
                      <w:color w:val="000000"/>
                      <w:sz w:val="22"/>
                      <w:szCs w:val="22"/>
                    </w:rPr>
                    <w:t>Economic Questions</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6. Which fundamental economic question is </w:t>
            </w:r>
            <w:r>
              <w:rPr>
                <w:rFonts w:ascii="Times New Roman" w:eastAsia="Times New Roman" w:hAnsi="Times New Roman" w:cs="Times New Roman"/>
                <w:i/>
                <w:iCs/>
                <w:color w:val="000000"/>
                <w:sz w:val="22"/>
                <w:szCs w:val="22"/>
              </w:rPr>
              <w:t>most</w:t>
            </w:r>
            <w:r>
              <w:rPr>
                <w:rFonts w:ascii="Times New Roman" w:eastAsia="Times New Roman" w:hAnsi="Times New Roman" w:cs="Times New Roman"/>
                <w:color w:val="000000"/>
                <w:sz w:val="22"/>
                <w:szCs w:val="22"/>
              </w:rPr>
              <w:t xml:space="preserve"> closely related to the issues of income distribution and poverty?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131"/>
              <w:gridCol w:w="220"/>
              <w:gridCol w:w="361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What to Produce question.</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Why to Produce question.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How </w:t>
                  </w:r>
                  <w:r>
                    <w:rPr>
                      <w:rFonts w:ascii="Times New Roman" w:eastAsia="Times New Roman" w:hAnsi="Times New Roman" w:cs="Times New Roman"/>
                      <w:color w:val="000000"/>
                      <w:sz w:val="22"/>
                      <w:szCs w:val="22"/>
                    </w:rPr>
                    <w:t>to Produce question.</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For Whom to Produce question.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9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Three Fundamental Economic Questions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7. Which fundamental economic question requires society to</w:t>
            </w:r>
            <w:r>
              <w:rPr>
                <w:rFonts w:ascii="Times New Roman" w:eastAsia="Times New Roman" w:hAnsi="Times New Roman" w:cs="Times New Roman"/>
                <w:color w:val="000000"/>
                <w:sz w:val="22"/>
                <w:szCs w:val="22"/>
              </w:rPr>
              <w:t xml:space="preserve"> choose the technological and resource mix used to produce goods?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131"/>
              <w:gridCol w:w="220"/>
              <w:gridCol w:w="361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What to Produce question.</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Why to Produce question.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How to Produce question.</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For Whom to Produce question.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9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Three Fundamental Economic Questions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8. </w:t>
            </w:r>
            <w:r>
              <w:rPr>
                <w:color w:val="000000"/>
                <w:sz w:val="22"/>
                <w:szCs w:val="22"/>
              </w:rPr>
              <w:t>Opportunity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color w:val="000000"/>
                      <w:sz w:val="22"/>
                      <w:szCs w:val="22"/>
                    </w:rPr>
                    <w:t>represents the best alternative sacrificed for a chosen alternative.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color w:val="000000"/>
                      <w:sz w:val="22"/>
                      <w:szCs w:val="22"/>
                    </w:rPr>
                    <w:t xml:space="preserve">has no relationship to the various alternatives that </w:t>
                  </w:r>
                  <w:r>
                    <w:rPr>
                      <w:color w:val="000000"/>
                      <w:sz w:val="22"/>
                      <w:szCs w:val="22"/>
                    </w:rPr>
                    <w:t>must be given up when a choice is made in the context of scarcity.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color w:val="000000"/>
                      <w:sz w:val="22"/>
                      <w:szCs w:val="22"/>
                    </w:rPr>
                    <w:t>represents the worst alternative sacrificed for a chosen alternative.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color w:val="000000"/>
                      <w:sz w:val="22"/>
                      <w:szCs w:val="22"/>
                    </w:rPr>
                    <w:t>Represents all possible alternatives sacrificed for a chosen alternative.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 The opportunity cost of an action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65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monetary payment the action required.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total time spent by all parties in carrying out the action.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value of the best opportunity that must be sacrificed in order to take the action.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cost of all alternative actions that could have been taken, added together.</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10. The highest valued alternative that must be </w:t>
            </w:r>
            <w:r>
              <w:rPr>
                <w:rFonts w:ascii="Times New Roman" w:eastAsia="Times New Roman" w:hAnsi="Times New Roman" w:cs="Times New Roman"/>
                <w:color w:val="000000"/>
                <w:sz w:val="22"/>
                <w:szCs w:val="22"/>
              </w:rPr>
              <w:t>given up in order to choose an option is called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903"/>
              <w:gridCol w:w="220"/>
              <w:gridCol w:w="185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opportunity cost.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utility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scarcity expense.</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disutility option.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11. Which of the following sayings best reflects the concept of opportunity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943"/>
              <w:gridCol w:w="220"/>
              <w:gridCol w:w="405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"You can't teach an old dog new tricks."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 is no such thing as a free lunch."</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 have a baker's dozen."</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"There's no business like show business."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 The opportunity cost to a city for using local tax revenues to construct a new park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1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best alternative foregone by building</w:t>
                  </w:r>
                  <w:r>
                    <w:rPr>
                      <w:rFonts w:ascii="Times New Roman" w:eastAsia="Times New Roman" w:hAnsi="Times New Roman" w:cs="Times New Roman"/>
                      <w:color w:val="000000"/>
                      <w:sz w:val="22"/>
                      <w:szCs w:val="22"/>
                    </w:rPr>
                    <w:t xml:space="preserve"> the park.</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dollar cost of constructing the new park.</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dollar cost of the old park.</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increased taxes necessary to pay for maintenance of the new park.</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 A good or service that is forgone by choosing one alternative over another is called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684"/>
              <w:gridCol w:w="220"/>
              <w:gridCol w:w="189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explicit cost.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opportunity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historical cost.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accounting cost.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14. Suppose that the alternative uses of an hour of your time in the evening, ranked from best to worst, are (1) study economics, (2i) watch two half-hour TV sitcoms, (3) play pool, and </w:t>
            </w:r>
            <w:r>
              <w:rPr>
                <w:rFonts w:ascii="Times New Roman" w:eastAsia="Times New Roman" w:hAnsi="Times New Roman" w:cs="Times New Roman"/>
                <w:color w:val="000000"/>
                <w:sz w:val="22"/>
                <w:szCs w:val="22"/>
              </w:rPr>
              <w:t>(4) jog around town. You can only choose one activity. What is the opportunity cost of studying economics for one hour, given this information?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03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Jogging around town.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​Watching two half-hour TV sitcoms.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​Playing pool.</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sum of</w:t>
                  </w:r>
                  <w:r>
                    <w:rPr>
                      <w:rFonts w:ascii="Times New Roman" w:eastAsia="Times New Roman" w:hAnsi="Times New Roman" w:cs="Times New Roman"/>
                      <w:color w:val="000000"/>
                      <w:sz w:val="22"/>
                      <w:szCs w:val="22"/>
                    </w:rPr>
                    <w:t xml:space="preserve"> watching two half-hour TV sitcoms, playing pool, and doing your laundry.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15. Opportunity cost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2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cost incurred when one fails to take advantage of an opportunity.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price paid for goods and services.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cost of the best option forgone as a result of choosing an alternative option.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undesirable aspects of an option.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lastRenderedPageBreak/>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16. The opportunity </w:t>
            </w:r>
            <w:r>
              <w:rPr>
                <w:rFonts w:ascii="Times New Roman" w:eastAsia="Times New Roman" w:hAnsi="Times New Roman" w:cs="Times New Roman"/>
                <w:color w:val="000000"/>
                <w:sz w:val="22"/>
                <w:szCs w:val="22"/>
              </w:rPr>
              <w:t>cost of a purchase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94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selling price of the good or service.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zero if the good or service satisfies a need.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greater for persons who are rich.</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good or service given up for the good or service purchased.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 The opportunity cost of watching television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6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 alternative programs that appear on other stations.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zero because there is no </w:t>
                  </w:r>
                  <w:r>
                    <w:rPr>
                      <w:rFonts w:ascii="Times New Roman" w:eastAsia="Times New Roman" w:hAnsi="Times New Roman" w:cs="Times New Roman"/>
                      <w:color w:val="000000"/>
                      <w:sz w:val="22"/>
                      <w:szCs w:val="22"/>
                    </w:rPr>
                    <w:t>money expenditure involved.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alternative use of the time foregone by watching the program.</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zero if it benefits you.</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18. </w:t>
            </w:r>
            <w:r>
              <w:rPr>
                <w:rFonts w:ascii="Times New Roman" w:eastAsia="Times New Roman" w:hAnsi="Times New Roman" w:cs="Times New Roman"/>
                <w:color w:val="000000"/>
                <w:sz w:val="22"/>
                <w:szCs w:val="22"/>
              </w:rPr>
              <w:t xml:space="preserve">Which of the following does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illustrate opportunity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2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I study, I must give up going to the football game.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I buy a computer, I must do without a 35" television.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i/>
                      <w:iCs/>
                      <w:color w:val="000000"/>
                      <w:sz w:val="22"/>
                      <w:szCs w:val="22"/>
                    </w:rPr>
                    <w:t>More</w:t>
                  </w:r>
                  <w:r>
                    <w:rPr>
                      <w:rFonts w:ascii="Times New Roman" w:eastAsia="Times New Roman" w:hAnsi="Times New Roman" w:cs="Times New Roman"/>
                      <w:color w:val="000000"/>
                      <w:sz w:val="22"/>
                      <w:szCs w:val="22"/>
                    </w:rPr>
                    <w:t xml:space="preserve"> consumer spending now means </w:t>
                  </w:r>
                  <w:r>
                    <w:rPr>
                      <w:rFonts w:ascii="Times New Roman" w:eastAsia="Times New Roman" w:hAnsi="Times New Roman" w:cs="Times New Roman"/>
                      <w:i/>
                      <w:iCs/>
                      <w:color w:val="000000"/>
                      <w:sz w:val="22"/>
                      <w:szCs w:val="22"/>
                    </w:rPr>
                    <w:t>more</w:t>
                  </w:r>
                  <w:r>
                    <w:rPr>
                      <w:rFonts w:ascii="Times New Roman" w:eastAsia="Times New Roman" w:hAnsi="Times New Roman" w:cs="Times New Roman"/>
                      <w:color w:val="000000"/>
                      <w:sz w:val="22"/>
                      <w:szCs w:val="22"/>
                    </w:rPr>
                    <w:t xml:space="preserve"> spending in the future.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I spend more on clothes, I must spend less on food.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19. Which of the following does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illustrate opportunity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5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If I </w:t>
                  </w:r>
                  <w:r>
                    <w:rPr>
                      <w:rFonts w:ascii="Times New Roman" w:eastAsia="Times New Roman" w:hAnsi="Times New Roman" w:cs="Times New Roman"/>
                      <w:color w:val="000000"/>
                      <w:sz w:val="22"/>
                      <w:szCs w:val="22"/>
                    </w:rPr>
                    <w:t>study, I must give up going to the football game.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I buy a computer, I must do without a 35" television.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I spend more on clothes, I must spend less on food.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 illustrate opportunity cost.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20. The opportunity cost of an economic decision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34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best alternative that was sacrificed.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amount of money needed to implement the decision.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any land, labor, and capital that are wasted.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options that were lost due to scarcity.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21. Bill has $10 to spend on a Superman, </w:t>
            </w:r>
            <w:r>
              <w:rPr>
                <w:rFonts w:ascii="Times New Roman" w:eastAsia="Times New Roman" w:hAnsi="Times New Roman" w:cs="Times New Roman"/>
                <w:color w:val="000000"/>
                <w:sz w:val="22"/>
                <w:szCs w:val="22"/>
              </w:rPr>
              <w:t>Batman, or an X-Men T-shirt. Bill buys the Superman T-shirt and the Batman shirt was a close second choice. What is the opportunity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13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amount he spent, $10.</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Nothing, since he got his preferred choice.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Batman T-shirt.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X-Men T-shirt.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22. On a production possibilities curve, the opportunity cost of good X, in terms of good Y, is represented by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43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distance to the curve from the vertical axis.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distance to the curve from the horizontal axis.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along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23. Which of the following statements is </w:t>
            </w:r>
            <w:r>
              <w:rPr>
                <w:rFonts w:ascii="Times New Roman" w:eastAsia="Times New Roman" w:hAnsi="Times New Roman" w:cs="Times New Roman"/>
                <w:i/>
                <w:iCs/>
                <w:color w:val="000000"/>
                <w:sz w:val="22"/>
                <w:szCs w:val="22"/>
              </w:rPr>
              <w:t>true</w:t>
            </w: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opportunity cost is what must be given up in order to get something else.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three fundamental economic questions refer to What to produce? How to produce? and When </w:t>
                  </w:r>
                  <w:r>
                    <w:rPr>
                      <w:rFonts w:ascii="Times New Roman" w:eastAsia="Times New Roman" w:hAnsi="Times New Roman" w:cs="Times New Roman"/>
                      <w:color w:val="000000"/>
                      <w:sz w:val="22"/>
                      <w:szCs w:val="22"/>
                    </w:rPr>
                    <w:t>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term "investment" refers to the purchase of stocks and bonds and other financial securities.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opportunity cost implies that as production of one type of good is expanded then fewer and fewer of other goods</w:t>
                  </w:r>
                  <w:r>
                    <w:rPr>
                      <w:rFonts w:ascii="Times New Roman" w:eastAsia="Times New Roman" w:hAnsi="Times New Roman" w:cs="Times New Roman"/>
                      <w:color w:val="000000"/>
                      <w:sz w:val="22"/>
                      <w:szCs w:val="22"/>
                    </w:rPr>
                    <w:t xml:space="preserve"> must be given up.</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24. The amount of a good that must be given up to produce another good is the concept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9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scarcity.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specialization.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trade.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opportunity cost.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25. The opportunity cost of an activity means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40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amount of </w:t>
                  </w:r>
                  <w:r>
                    <w:rPr>
                      <w:rFonts w:ascii="Times New Roman" w:eastAsia="Times New Roman" w:hAnsi="Times New Roman" w:cs="Times New Roman"/>
                      <w:color w:val="000000"/>
                      <w:sz w:val="22"/>
                      <w:szCs w:val="22"/>
                    </w:rPr>
                    <w:t>money the activity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number of hours that is required to engage in this activity.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expected gains by engaging in the activity.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amount of other things that must be sacrificed in order to engage in the activity.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expected gains</w:t>
                  </w:r>
                  <w:r>
                    <w:rPr>
                      <w:rFonts w:ascii="Times New Roman" w:eastAsia="Times New Roman" w:hAnsi="Times New Roman" w:cs="Times New Roman"/>
                      <w:color w:val="000000"/>
                      <w:sz w:val="22"/>
                      <w:szCs w:val="22"/>
                    </w:rPr>
                    <w:t xml:space="preserve"> minus the expected costs of engaging in the activity.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26. In the context of the production possibilities curve, opportunity cost is </w:t>
            </w:r>
            <w:r>
              <w:rPr>
                <w:rFonts w:ascii="Times New Roman" w:eastAsia="Times New Roman" w:hAnsi="Times New Roman" w:cs="Times New Roman"/>
                <w:color w:val="000000"/>
                <w:sz w:val="22"/>
                <w:szCs w:val="22"/>
              </w:rPr>
              <w:t>measured in: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64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dollars paid for the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quantity of other goods given up.</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value of the resources used.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changing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units of satisfaction.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27. Mikki decides to work five hours the night before her economics exam. She earns an extra $75, but her exam score is 10 points lower than it would have been had she stayed home and studied. Her </w:t>
            </w:r>
            <w:r>
              <w:rPr>
                <w:rFonts w:ascii="Times New Roman" w:eastAsia="Times New Roman" w:hAnsi="Times New Roman" w:cs="Times New Roman"/>
                <w:color w:val="000000"/>
                <w:sz w:val="22"/>
                <w:szCs w:val="22"/>
              </w:rPr>
              <w:t>opportunity cost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19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five hours she worked.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$75 she earned.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10 points she lost on her exam.</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time she could have spent watching television.</w:t>
                  </w:r>
                </w:p>
              </w:tc>
            </w:tr>
            <w:tr w:rsidR="00A003A5">
              <w:tc>
                <w:tcPr>
                  <w:tcW w:w="400" w:type="dxa"/>
                  <w:tcMar>
                    <w:top w:w="0" w:type="dxa"/>
                    <w:left w:w="0" w:type="dxa"/>
                    <w:bottom w:w="0" w:type="dxa"/>
                    <w:right w:w="0" w:type="dxa"/>
                  </w:tcMar>
                </w:tcPr>
                <w:p w:rsidR="00A003A5" w:rsidRDefault="0016603E">
                  <w:r>
                    <w:rPr>
                      <w:color w:val="000000"/>
                      <w:sz w:val="20"/>
                      <w:szCs w:val="20"/>
                    </w:rPr>
                    <w:lastRenderedPageBreak/>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guilt she feels about neglecting her economics studies.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28. When the opportunity cost of producing carrots increases as more carrots are produced, then: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2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 more carrots will be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resources are equally suited to the production of carrots and to other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is a straight line.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becomes positively sloped.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costs is present.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Law of Increasing Opportunity Costs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29. The opportunity cost of your college education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83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 and 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 and 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actual dollar cost </w:t>
                  </w:r>
                  <w:r>
                    <w:rPr>
                      <w:rFonts w:ascii="Times New Roman" w:eastAsia="Times New Roman" w:hAnsi="Times New Roman" w:cs="Times New Roman"/>
                      <w:color w:val="000000"/>
                      <w:sz w:val="22"/>
                      <w:szCs w:val="22"/>
                    </w:rPr>
                    <w:t>of your college education.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your best alternative use of the money you spend for a college education.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money you could have earned working instead of going to college.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Opportunity </w:t>
                  </w:r>
                  <w:r>
                    <w:rPr>
                      <w:color w:val="000000"/>
                      <w:sz w:val="22"/>
                      <w:szCs w:val="22"/>
                    </w:rPr>
                    <w:t>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30. The law of increasing costs indicates that the opportunity cost of producing a good: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36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proportional to the production of the good.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constant to the production of the good.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increases as</w:t>
                  </w:r>
                  <w:r>
                    <w:rPr>
                      <w:rFonts w:ascii="Times New Roman" w:eastAsia="Times New Roman" w:hAnsi="Times New Roman" w:cs="Times New Roman"/>
                      <w:color w:val="000000"/>
                      <w:sz w:val="22"/>
                      <w:szCs w:val="22"/>
                    </w:rPr>
                    <w:t xml:space="preserve"> more of the good is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decreases as more of the good is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increases as less of the good is produced.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Law of Increasing Opportunity Costs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31. The amount of a good that is given up to produce another good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15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its dollar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its opportunity cost.</w:t>
                  </w:r>
                </w:p>
              </w:tc>
            </w:tr>
            <w:tr w:rsidR="00A003A5">
              <w:tc>
                <w:tcPr>
                  <w:tcW w:w="400" w:type="dxa"/>
                  <w:tcMar>
                    <w:top w:w="0" w:type="dxa"/>
                    <w:left w:w="0" w:type="dxa"/>
                    <w:bottom w:w="0" w:type="dxa"/>
                    <w:right w:w="0" w:type="dxa"/>
                  </w:tcMar>
                </w:tcPr>
                <w:p w:rsidR="00A003A5" w:rsidRDefault="0016603E">
                  <w:r>
                    <w:rPr>
                      <w:color w:val="000000"/>
                      <w:sz w:val="20"/>
                      <w:szCs w:val="20"/>
                    </w:rPr>
                    <w:lastRenderedPageBreak/>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its relative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its absolute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 Production possibilities curve data</w:t>
            </w:r>
            <w:r>
              <w:rPr>
                <w:rFonts w:ascii="Times New Roman" w:eastAsia="Times New Roman" w:hAnsi="Times New Roman" w:cs="Times New Roman"/>
                <w:b/>
                <w:bCs/>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75"/>
              <w:gridCol w:w="2175"/>
            </w:tblGrid>
            <w:tr w:rsidR="00A003A5">
              <w:tc>
                <w:tcPr>
                  <w:tcW w:w="217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Consumption</w:t>
                  </w:r>
                  <w:r>
                    <w:rPr>
                      <w:rFonts w:ascii="Times New Roman" w:eastAsia="Times New Roman" w:hAnsi="Times New Roman" w:cs="Times New Roman"/>
                      <w:b/>
                      <w:bCs/>
                      <w:color w:val="000000"/>
                      <w:sz w:val="22"/>
                      <w:szCs w:val="22"/>
                    </w:rPr>
                    <w:br/>
                    <w:t>Goods</w:t>
                  </w:r>
                </w:p>
              </w:tc>
              <w:tc>
                <w:tcPr>
                  <w:tcW w:w="217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Capital</w:t>
                  </w:r>
                  <w:r>
                    <w:rPr>
                      <w:rFonts w:ascii="Times New Roman" w:eastAsia="Times New Roman" w:hAnsi="Times New Roman" w:cs="Times New Roman"/>
                      <w:b/>
                      <w:bCs/>
                      <w:color w:val="000000"/>
                      <w:sz w:val="22"/>
                      <w:szCs w:val="22"/>
                    </w:rPr>
                    <w:br/>
                    <w:t>Goods</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10</w:t>
                  </w:r>
                </w:p>
              </w:tc>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0</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9</w:t>
                  </w:r>
                </w:p>
              </w:tc>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7</w:t>
                  </w:r>
                </w:p>
              </w:tc>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2</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4</w:t>
                  </w:r>
                </w:p>
              </w:tc>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3</w:t>
                  </w:r>
                </w:p>
              </w:tc>
            </w:tr>
            <w:tr w:rsidR="00A003A5">
              <w:tc>
                <w:tcPr>
                  <w:tcW w:w="217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c>
                <w:tcPr>
                  <w:tcW w:w="217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4</w:t>
                  </w:r>
                </w:p>
              </w:tc>
            </w:tr>
          </w:tbl>
          <w:p w:rsidR="00A003A5" w:rsidRDefault="00A003A5"/>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32. In Exhibit 2-1, according to the information, the opportunity </w:t>
            </w:r>
            <w:r>
              <w:rPr>
                <w:rFonts w:ascii="Times New Roman" w:eastAsia="Times New Roman" w:hAnsi="Times New Roman" w:cs="Times New Roman"/>
                <w:color w:val="000000"/>
                <w:sz w:val="22"/>
                <w:szCs w:val="22"/>
              </w:rPr>
              <w:t>cost of producing 3 units of capital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059"/>
              <w:gridCol w:w="220"/>
              <w:gridCol w:w="305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3 units of consumption goods.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4 units of consumption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6 units of consumption goods.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7 units of consumption goods.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8"/>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Opportunity </w:t>
                  </w:r>
                  <w:r>
                    <w:rPr>
                      <w:color w:val="000000"/>
                      <w:sz w:val="22"/>
                      <w:szCs w:val="22"/>
                    </w:rPr>
                    <w:t>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33. In Exhibit 2-1, the opportunity cost of producing the fourth unit of capital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05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0.</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 unit of consumption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 units of consumption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4 units of consumption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w:t>
                  </w:r>
                  <w:r>
                    <w:rPr>
                      <w:rFonts w:ascii="Times New Roman" w:eastAsia="Times New Roman" w:hAnsi="Times New Roman" w:cs="Times New Roman"/>
                      <w:color w:val="000000"/>
                      <w:sz w:val="22"/>
                      <w:szCs w:val="22"/>
                    </w:rPr>
                    <w:t xml:space="preserve"> is not enough information to estimate the opportunity cost.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8"/>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2-2 Production possibilities curve</w:t>
            </w:r>
            <w:r>
              <w:rPr>
                <w:rFonts w:ascii="Times New Roman" w:eastAsia="Times New Roman" w:hAnsi="Times New Roman" w:cs="Times New Roman"/>
                <w:b/>
                <w:bCs/>
                <w:color w:val="000000"/>
                <w:sz w:val="22"/>
                <w:szCs w:val="22"/>
              </w:rPr>
              <w:br/>
            </w:r>
            <w:r>
              <w:br/>
            </w:r>
            <w:r w:rsidR="001D5E0B">
              <w:rPr>
                <w:noProof/>
                <w:position w:val="-184"/>
              </w:rPr>
              <w:lastRenderedPageBreak/>
              <w:drawing>
                <wp:inline distT="0" distB="0" distL="0" distR="0">
                  <wp:extent cx="2867025" cy="2486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7025" cy="248602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34. The production possibilities </w:t>
            </w:r>
            <w:r>
              <w:rPr>
                <w:rFonts w:ascii="Times New Roman" w:eastAsia="Times New Roman" w:hAnsi="Times New Roman" w:cs="Times New Roman"/>
                <w:color w:val="000000"/>
                <w:sz w:val="22"/>
                <w:szCs w:val="22"/>
              </w:rPr>
              <w:t>in Exhibit 2-2 indicates that the opportunity cost of corn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6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increasing.</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decreasing.</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zero.</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constant.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indeterminate.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8"/>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35. In Exhibit 2-2, the slope of the production possibilities curve indicates that the opportunity cost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0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coffee is constant.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coffee is increasing.</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coffee is decreasing.</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corn is increasing.</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corn is </w:t>
                  </w:r>
                  <w:r>
                    <w:rPr>
                      <w:rFonts w:ascii="Times New Roman" w:eastAsia="Times New Roman" w:hAnsi="Times New Roman" w:cs="Times New Roman"/>
                      <w:color w:val="000000"/>
                      <w:sz w:val="22"/>
                      <w:szCs w:val="22"/>
                    </w:rPr>
                    <w:t>decreasing,</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8"/>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36. In Exhibit 2-2, the opportunity cost of coffee when moving from A to B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5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 million bushels of corn.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6 </w:t>
                  </w:r>
                  <w:r>
                    <w:rPr>
                      <w:rFonts w:ascii="Times New Roman" w:eastAsia="Times New Roman" w:hAnsi="Times New Roman" w:cs="Times New Roman"/>
                      <w:color w:val="000000"/>
                      <w:sz w:val="22"/>
                      <w:szCs w:val="22"/>
                    </w:rPr>
                    <w:t>million bushels of corn.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8 million bushels of corn.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14 million bushels of corn.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is not possible to determine.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8"/>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37. In </w:t>
            </w:r>
            <w:r>
              <w:rPr>
                <w:rFonts w:ascii="Times New Roman" w:eastAsia="Times New Roman" w:hAnsi="Times New Roman" w:cs="Times New Roman"/>
                <w:color w:val="000000"/>
                <w:sz w:val="22"/>
                <w:szCs w:val="22"/>
              </w:rPr>
              <w:t>Exhibit 2-2, the opportunity cost of coffee when moving from A to B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33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same as moving from A to C.</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same as moving from A to 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same as moving from B to 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same as moving from B to C.</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it is not possible to </w:t>
                  </w:r>
                  <w:r>
                    <w:rPr>
                      <w:rFonts w:ascii="Times New Roman" w:eastAsia="Times New Roman" w:hAnsi="Times New Roman" w:cs="Times New Roman"/>
                      <w:color w:val="000000"/>
                      <w:sz w:val="22"/>
                      <w:szCs w:val="22"/>
                    </w:rPr>
                    <w:t>determine.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8"/>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38. A farmer is deciding whether or not to add fertilizer to his or her crops. If the farmer adds 1 pound of fertilizer per </w:t>
            </w:r>
            <w:r>
              <w:rPr>
                <w:rFonts w:ascii="Times New Roman" w:eastAsia="Times New Roman" w:hAnsi="Times New Roman" w:cs="Times New Roman"/>
                <w:color w:val="000000"/>
                <w:sz w:val="22"/>
                <w:szCs w:val="22"/>
              </w:rPr>
              <w:t>acre, the value of the resulting crops rises from $80 to $100 per acre. According to marginal analysis, the farmer should add fertilizer if it costs less than: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2001"/>
              <w:gridCol w:w="220"/>
              <w:gridCol w:w="183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$12.50 per pound.</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$20 per pound.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$80 per pound.</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$100 per pound.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7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39. </w:t>
            </w:r>
            <w:r>
              <w:rPr>
                <w:color w:val="000000"/>
                <w:sz w:val="22"/>
                <w:szCs w:val="22"/>
              </w:rPr>
              <w:t xml:space="preserve">Which word </w:t>
            </w:r>
            <w:r>
              <w:rPr>
                <w:i/>
                <w:iCs/>
                <w:color w:val="000000"/>
                <w:sz w:val="22"/>
                <w:szCs w:val="22"/>
              </w:rPr>
              <w:t>best</w:t>
            </w:r>
            <w:r>
              <w:rPr>
                <w:color w:val="000000"/>
                <w:sz w:val="22"/>
                <w:szCs w:val="22"/>
              </w:rPr>
              <w:t xml:space="preserve"> completes the following sentence? A rational decision maker always chooses the option for which marginal benefit is __________ marginal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6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color w:val="000000"/>
                      <w:sz w:val="22"/>
                      <w:szCs w:val="22"/>
                    </w:rPr>
                    <w:t>less than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color w:val="000000"/>
                      <w:sz w:val="22"/>
                      <w:szCs w:val="22"/>
                    </w:rPr>
                    <w:t>equal to</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color w:val="000000"/>
                      <w:sz w:val="22"/>
                      <w:szCs w:val="22"/>
                    </w:rPr>
                    <w:t>unrelated to</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color w:val="000000"/>
                      <w:sz w:val="22"/>
                      <w:szCs w:val="22"/>
                    </w:rPr>
                    <w:t>more than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40. In </w:t>
            </w:r>
            <w:r>
              <w:rPr>
                <w:rFonts w:ascii="Times New Roman" w:eastAsia="Times New Roman" w:hAnsi="Times New Roman" w:cs="Times New Roman"/>
                <w:color w:val="000000"/>
                <w:sz w:val="22"/>
                <w:szCs w:val="22"/>
              </w:rPr>
              <w:t>economics, the term marginal refers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07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change or difference from a current situation.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man-made resources as opposed to natural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satisfaction a consumer receives from a good.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holding everything else constant in </w:t>
                  </w:r>
                  <w:r>
                    <w:rPr>
                      <w:rFonts w:ascii="Times New Roman" w:eastAsia="Times New Roman" w:hAnsi="Times New Roman" w:cs="Times New Roman"/>
                      <w:color w:val="000000"/>
                      <w:sz w:val="22"/>
                      <w:szCs w:val="22"/>
                    </w:rPr>
                    <w:t>the analysis.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lastRenderedPageBreak/>
              <w:t>41. When deciding whether to buy a second car, marginal analysis indicates that the purchaser should compare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34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benefits </w:t>
                  </w:r>
                  <w:r>
                    <w:rPr>
                      <w:rFonts w:ascii="Times New Roman" w:eastAsia="Times New Roman" w:hAnsi="Times New Roman" w:cs="Times New Roman"/>
                      <w:color w:val="000000"/>
                      <w:sz w:val="22"/>
                      <w:szCs w:val="22"/>
                    </w:rPr>
                    <w:t>expected from two cars with the cost of both.</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additional benefits expected from a second car with the cost of the two cars.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dollar cost of the two cars with the potential income that the cars will generate.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additional benefits of the </w:t>
                  </w:r>
                  <w:r>
                    <w:rPr>
                      <w:rFonts w:ascii="Times New Roman" w:eastAsia="Times New Roman" w:hAnsi="Times New Roman" w:cs="Times New Roman"/>
                      <w:color w:val="000000"/>
                      <w:sz w:val="22"/>
                      <w:szCs w:val="22"/>
                    </w:rPr>
                    <w:t>second car with the additional cost of the second car.</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2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42. While waiting in line to buy two tacos at 80 cents each and a medium drink for </w:t>
            </w:r>
            <w:r>
              <w:rPr>
                <w:rFonts w:ascii="Times New Roman" w:eastAsia="Times New Roman" w:hAnsi="Times New Roman" w:cs="Times New Roman"/>
                <w:color w:val="000000"/>
                <w:sz w:val="22"/>
                <w:szCs w:val="22"/>
              </w:rPr>
              <w:t>90 cents, Jordan notices that the restaurant has a value meal containing three tacos and a medium drink all for $3. For Jordan, the marginal cost of the third taco would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183"/>
              <w:gridCol w:w="220"/>
              <w:gridCol w:w="118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zero.</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50 cents.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80 cents.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7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43. While waiting in line to buy a cheeseburger for $2 and a drink for 75 cents, Aaron notices that the restaurant has a value meal containing a cheeseburger, </w:t>
            </w:r>
            <w:r>
              <w:rPr>
                <w:rFonts w:ascii="Times New Roman" w:eastAsia="Times New Roman" w:hAnsi="Times New Roman" w:cs="Times New Roman"/>
                <w:color w:val="000000"/>
                <w:sz w:val="22"/>
                <w:szCs w:val="22"/>
              </w:rPr>
              <w:t>drink, and French fries for $3. For Aaron, the marginal cost of purchasing the French fries: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92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would be zero.</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would be 25 cents.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would be 50 cents.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cannot be determined because the information about the price of the French fries is</w:t>
                  </w:r>
                  <w:r>
                    <w:rPr>
                      <w:rFonts w:ascii="Times New Roman" w:eastAsia="Times New Roman" w:hAnsi="Times New Roman" w:cs="Times New Roman"/>
                      <w:color w:val="000000"/>
                      <w:sz w:val="22"/>
                      <w:szCs w:val="22"/>
                    </w:rPr>
                    <w:t xml:space="preserve"> not provided.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7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44. While waiting in line to buy one cheeseburger for $1.50 and a medium drink for $1.00, Sally notices that she could </w:t>
            </w:r>
            <w:r>
              <w:rPr>
                <w:rFonts w:ascii="Times New Roman" w:eastAsia="Times New Roman" w:hAnsi="Times New Roman" w:cs="Times New Roman"/>
                <w:color w:val="000000"/>
                <w:sz w:val="22"/>
                <w:szCs w:val="22"/>
              </w:rPr>
              <w:t>get a value meal that contains both the cheeseburger and medium drink and also a medium order of fries for $2.75. She thinks to herself, "Is it worth the extra 25 cents to get the medium fries?" To an economist, Sally's decision is an example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10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mar</w:t>
                  </w:r>
                  <w:r>
                    <w:rPr>
                      <w:rFonts w:ascii="Times New Roman" w:eastAsia="Times New Roman" w:hAnsi="Times New Roman" w:cs="Times New Roman"/>
                      <w:color w:val="000000"/>
                      <w:sz w:val="22"/>
                      <w:szCs w:val="22"/>
                    </w:rPr>
                    <w:t>ginal analysis.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basing decisions on total, rather than marginal, value.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unintended consequence.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fallacy of composition.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7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45. Just before class, Jim tells Stuart, "Stuart, you shouldn't skip class today because you have paid tuition to enroll in the class." Stuart ignores Jim's advice, and instead makes the decision of whether to attend based on the importance</w:t>
            </w:r>
            <w:r>
              <w:rPr>
                <w:rFonts w:ascii="Times New Roman" w:eastAsia="Times New Roman" w:hAnsi="Times New Roman" w:cs="Times New Roman"/>
                <w:color w:val="000000"/>
                <w:sz w:val="22"/>
                <w:szCs w:val="22"/>
              </w:rPr>
              <w:t xml:space="preserve"> to his grade that he feels he'd be missing that day in class relative to his value of the extra time he could have to finish the video game he is playing. To an economist, Stuart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993"/>
              <w:gridCol w:w="220"/>
              <w:gridCol w:w="409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using marginal analysis.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ignoring the total value of attending</w:t>
                  </w:r>
                  <w:r>
                    <w:rPr>
                      <w:rFonts w:ascii="Times New Roman" w:eastAsia="Times New Roman" w:hAnsi="Times New Roman" w:cs="Times New Roman"/>
                      <w:color w:val="000000"/>
                      <w:sz w:val="22"/>
                      <w:szCs w:val="22"/>
                    </w:rPr>
                    <w:t xml:space="preserve"> class.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ignoring the concept of opportunity cost.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irresponsible.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2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46. Susan wishes to buy gasoline and have her car washed. She </w:t>
            </w:r>
            <w:r>
              <w:rPr>
                <w:rFonts w:ascii="Times New Roman" w:eastAsia="Times New Roman" w:hAnsi="Times New Roman" w:cs="Times New Roman"/>
                <w:color w:val="000000"/>
                <w:sz w:val="22"/>
                <w:szCs w:val="22"/>
              </w:rPr>
              <w:t>finds that if she buys 9 gallons of gasoline at $1.50 per gallon, the car wash costs $1, but if she buys 10 gallons of gasoline, the car wash is free. For Susan, the marginal cost of the tenth gallon of gasoline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834"/>
              <w:gridCol w:w="220"/>
              <w:gridCol w:w="118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zero.</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50 cents.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$1.50.</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7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47. Ralph wants to buy some milk and a box of cereal. If Ralph buys 2 quarts of milk at $1 per quart, the box of cereal costs </w:t>
            </w:r>
            <w:r>
              <w:rPr>
                <w:rFonts w:ascii="Times New Roman" w:eastAsia="Times New Roman" w:hAnsi="Times New Roman" w:cs="Times New Roman"/>
                <w:color w:val="000000"/>
                <w:sz w:val="22"/>
                <w:szCs w:val="22"/>
              </w:rPr>
              <w:t>75 cents. If he buys 3 quarts of milk at $1 per quart, the box of cereal is free. For Ralph, the marginal cost of the third quart of milk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183"/>
              <w:gridCol w:w="220"/>
              <w:gridCol w:w="118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zero.</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25 cents.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75 cents.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7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48. A local restaurant offers an "all you can eat" Sunday brunch for $12. Susan eats four servings, but leaves half of a fifth helping uneaten. Why?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76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Her marginal value of a serving of </w:t>
                  </w:r>
                  <w:r>
                    <w:rPr>
                      <w:rFonts w:ascii="Times New Roman" w:eastAsia="Times New Roman" w:hAnsi="Times New Roman" w:cs="Times New Roman"/>
                      <w:color w:val="000000"/>
                      <w:sz w:val="22"/>
                      <w:szCs w:val="22"/>
                    </w:rPr>
                    <w:t>brunch has fallen below $12.</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Her marginal value of a serving has fallen below $2.36 ($12 divided by 5 servings).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Her marginal value of food has fallen to zero.</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total value she places on brunch today exactly equals $12.</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7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49. According to marginal analysis, you should spend more time studying economics if the extra benefit from an </w:t>
            </w:r>
            <w:r>
              <w:rPr>
                <w:rFonts w:ascii="Times New Roman" w:eastAsia="Times New Roman" w:hAnsi="Times New Roman" w:cs="Times New Roman"/>
                <w:color w:val="000000"/>
                <w:sz w:val="22"/>
                <w:szCs w:val="22"/>
              </w:rPr>
              <w:lastRenderedPageBreak/>
              <w:t>additional hour of study: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3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is </w:t>
                  </w:r>
                  <w:r>
                    <w:rPr>
                      <w:rFonts w:ascii="Times New Roman" w:eastAsia="Times New Roman" w:hAnsi="Times New Roman" w:cs="Times New Roman"/>
                      <w:color w:val="000000"/>
                      <w:sz w:val="22"/>
                      <w:szCs w:val="22"/>
                    </w:rPr>
                    <w:t>positive.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outweighs the extra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exceeds the benefits of the previous hour of study.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will raise your exam score.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50. </w:t>
            </w:r>
            <w:r>
              <w:rPr>
                <w:color w:val="000000"/>
                <w:sz w:val="22"/>
                <w:szCs w:val="22"/>
              </w:rPr>
              <w:t>The principle that the opportunity cost increases as the production of one output expands along the production possibilities curve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82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color w:val="000000"/>
                      <w:sz w:val="22"/>
                      <w:szCs w:val="22"/>
                    </w:rPr>
                    <w:t>law of increasing opportunity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color w:val="000000"/>
                      <w:sz w:val="22"/>
                      <w:szCs w:val="22"/>
                    </w:rPr>
                    <w:t>law of supply.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color w:val="000000"/>
                      <w:sz w:val="22"/>
                      <w:szCs w:val="22"/>
                    </w:rPr>
                    <w:t>law of demand.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color w:val="000000"/>
                      <w:sz w:val="22"/>
                      <w:szCs w:val="22"/>
                    </w:rPr>
                    <w:t xml:space="preserve">law of diminishing </w:t>
                  </w:r>
                  <w:r>
                    <w:rPr>
                      <w:color w:val="000000"/>
                      <w:sz w:val="22"/>
                      <w:szCs w:val="22"/>
                    </w:rPr>
                    <w:t>returns.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51. Which word or phrase </w:t>
            </w:r>
            <w:r>
              <w:rPr>
                <w:rFonts w:ascii="Times New Roman" w:eastAsia="Times New Roman" w:hAnsi="Times New Roman" w:cs="Times New Roman"/>
                <w:i/>
                <w:iCs/>
                <w:color w:val="000000"/>
                <w:sz w:val="22"/>
                <w:szCs w:val="22"/>
              </w:rPr>
              <w:t>best</w:t>
            </w:r>
            <w:r>
              <w:rPr>
                <w:rFonts w:ascii="Times New Roman" w:eastAsia="Times New Roman" w:hAnsi="Times New Roman" w:cs="Times New Roman"/>
                <w:color w:val="000000"/>
                <w:sz w:val="22"/>
                <w:szCs w:val="22"/>
              </w:rPr>
              <w:t xml:space="preserve"> completes the following sentence? Marginal analysis means evaluating _________ changes from a current situation.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19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​positive or negative.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infinite.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​alternating.</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maximum.</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52. Which of the following is an example of an organization using marginal analysis?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hotel manager calculating the average cost per guest for the past year.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A farmer hoping for rain.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government official considering what effect an increase in military goods production will have on the production of consumer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business calculating economic profits. ​</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53. A production possibilities curve </w:t>
            </w:r>
            <w:r>
              <w:rPr>
                <w:rFonts w:ascii="Times New Roman" w:eastAsia="Times New Roman" w:hAnsi="Times New Roman" w:cs="Times New Roman"/>
                <w:color w:val="000000"/>
                <w:sz w:val="22"/>
                <w:szCs w:val="22"/>
              </w:rPr>
              <w:t>shows the various combinations of two outputs that: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50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consumers would like to consume.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​producers would like to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an economy can 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economy should produce.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54. If an economy is </w:t>
            </w:r>
            <w:r>
              <w:rPr>
                <w:rFonts w:ascii="Times New Roman" w:eastAsia="Times New Roman" w:hAnsi="Times New Roman" w:cs="Times New Roman"/>
                <w:color w:val="000000"/>
                <w:sz w:val="22"/>
                <w:szCs w:val="22"/>
              </w:rPr>
              <w:t>operating at a point inside the production possibilities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061"/>
            </w:tblGrid>
            <w:tr w:rsidR="00A003A5">
              <w:tc>
                <w:tcPr>
                  <w:tcW w:w="400" w:type="dxa"/>
                  <w:tcMar>
                    <w:top w:w="0" w:type="dxa"/>
                    <w:left w:w="0" w:type="dxa"/>
                    <w:bottom w:w="0" w:type="dxa"/>
                    <w:right w:w="0" w:type="dxa"/>
                  </w:tcMar>
                </w:tcPr>
                <w:p w:rsidR="00A003A5" w:rsidRDefault="0016603E">
                  <w:r>
                    <w:rPr>
                      <w:color w:val="000000"/>
                      <w:sz w:val="20"/>
                      <w:szCs w:val="20"/>
                    </w:rPr>
                    <w:lastRenderedPageBreak/>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its resources are not being used efficiently.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curve will begin to shift inward.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curve will begin to shift outward.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This is a trick question because an </w:t>
                  </w:r>
                  <w:r>
                    <w:rPr>
                      <w:rFonts w:ascii="Times New Roman" w:eastAsia="Times New Roman" w:hAnsi="Times New Roman" w:cs="Times New Roman"/>
                      <w:color w:val="000000"/>
                      <w:sz w:val="22"/>
                      <w:szCs w:val="22"/>
                    </w:rPr>
                    <w:t>economy cannot produce at a point inside the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55. Which of the following most accurately indicates the </w:t>
            </w:r>
            <w:r>
              <w:rPr>
                <w:rFonts w:ascii="Times New Roman" w:eastAsia="Times New Roman" w:hAnsi="Times New Roman" w:cs="Times New Roman"/>
                <w:color w:val="000000"/>
                <w:sz w:val="22"/>
                <w:szCs w:val="22"/>
              </w:rPr>
              <w:t>implications of an economy's production possibilities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all the resources of an economy are being used efficiently, more of one good can be produced only if less of another good is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If all the resources of an economy are being</w:t>
                  </w:r>
                  <w:r>
                    <w:rPr>
                      <w:rFonts w:ascii="Times New Roman" w:eastAsia="Times New Roman" w:hAnsi="Times New Roman" w:cs="Times New Roman"/>
                      <w:color w:val="000000"/>
                      <w:sz w:val="22"/>
                      <w:szCs w:val="22"/>
                    </w:rPr>
                    <w:t xml:space="preserve"> used efficiently, it is generally possible to produce more of one good without having to sacrifice the production of other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Over time, it is generally impossible for a country to expand its production of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economy will automati</w:t>
                  </w:r>
                  <w:r>
                    <w:rPr>
                      <w:rFonts w:ascii="Times New Roman" w:eastAsia="Times New Roman" w:hAnsi="Times New Roman" w:cs="Times New Roman"/>
                      <w:color w:val="000000"/>
                      <w:sz w:val="22"/>
                      <w:szCs w:val="22"/>
                    </w:rPr>
                    <w:t>cally move toward a point that lies outside of the production possibilities constraint unless proper government policy constrains production.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56. Which of the following is true of the production possibilities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980"/>
              <w:gridCol w:w="220"/>
              <w:gridCol w:w="309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assumes a fixed level of technology.</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assumes resources are fixed.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assumes resources are fully employed.</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All of these are </w:t>
                  </w:r>
                  <w:r>
                    <w:rPr>
                      <w:rFonts w:ascii="Times New Roman" w:eastAsia="Times New Roman" w:hAnsi="Times New Roman" w:cs="Times New Roman"/>
                      <w:color w:val="000000"/>
                      <w:sz w:val="22"/>
                      <w:szCs w:val="22"/>
                    </w:rPr>
                    <w:t>correct.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57. After the terrorist attacks on September 11, 2001, the United States began devoting substantial resources </w:t>
            </w:r>
            <w:r>
              <w:rPr>
                <w:rFonts w:ascii="Times New Roman" w:eastAsia="Times New Roman" w:hAnsi="Times New Roman" w:cs="Times New Roman"/>
                <w:color w:val="000000"/>
                <w:sz w:val="22"/>
                <w:szCs w:val="22"/>
              </w:rPr>
              <w:t>toward the War on Terrorism, homeland security, and relief efforts. As long as our resources were being used efficiently, the production possibilities curve would suggest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we will have to give up the production of other goods that could have </w:t>
                  </w:r>
                  <w:r>
                    <w:rPr>
                      <w:rFonts w:ascii="Times New Roman" w:eastAsia="Times New Roman" w:hAnsi="Times New Roman" w:cs="Times New Roman"/>
                      <w:color w:val="000000"/>
                      <w:sz w:val="22"/>
                      <w:szCs w:val="22"/>
                    </w:rPr>
                    <w:t>been produced with these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we will be able to produce the same amount of other goods as before.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military spending will result in an outward shift in the production possibilities curve but that the relief effort will result in an </w:t>
                  </w:r>
                  <w:r>
                    <w:rPr>
                      <w:rFonts w:ascii="Times New Roman" w:eastAsia="Times New Roman" w:hAnsi="Times New Roman" w:cs="Times New Roman"/>
                      <w:color w:val="000000"/>
                      <w:sz w:val="22"/>
                      <w:szCs w:val="22"/>
                    </w:rPr>
                    <w:t>offsetting inward shift.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we will be unable to devote the resources necessary toward these efforts unless there is an improvement in technology.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58. A point outside the production possibilities curve represents a combination of goods that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531"/>
              <w:gridCol w:w="220"/>
              <w:gridCol w:w="131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inefficient.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efficient.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unattainable.</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attainable.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59. Which of the following will be most likely to cause the production possibilities curve for a country to shift inward?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3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the labor force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an </w:t>
                  </w:r>
                  <w:r>
                    <w:rPr>
                      <w:rFonts w:ascii="Times New Roman" w:eastAsia="Times New Roman" w:hAnsi="Times New Roman" w:cs="Times New Roman"/>
                      <w:color w:val="000000"/>
                      <w:sz w:val="22"/>
                      <w:szCs w:val="22"/>
                    </w:rPr>
                    <w:t>increase in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development of an improved technological method of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 in the stock of physical capital</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60. In Europe during the 14th century, the Black Plague killed 24 million people or close to 37 percent of the population. How would this affect the production possibilities curves for the countries of Europe at that time?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curves for these countries would have shifted outward.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curves for these countries would have shifted inward.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production possibilities curves for these countries would have been </w:t>
                  </w:r>
                  <w:r>
                    <w:rPr>
                      <w:rFonts w:ascii="Times New Roman" w:eastAsia="Times New Roman" w:hAnsi="Times New Roman" w:cs="Times New Roman"/>
                      <w:color w:val="000000"/>
                      <w:sz w:val="22"/>
                      <w:szCs w:val="22"/>
                    </w:rPr>
                    <w:t>unaffected.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This would have been illustrated by a movement along the production possibilities curves for these countries, but it would not have shifted them.</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Production Possibilities </w:t>
                  </w:r>
                  <w:r>
                    <w:rPr>
                      <w:color w:val="000000"/>
                      <w:sz w:val="22"/>
                      <w:szCs w:val="22"/>
                    </w:rPr>
                    <w:t>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61. Which of the following would be </w:t>
            </w:r>
            <w:r>
              <w:rPr>
                <w:rFonts w:ascii="Times New Roman" w:eastAsia="Times New Roman" w:hAnsi="Times New Roman" w:cs="Times New Roman"/>
                <w:i/>
                <w:iCs/>
                <w:color w:val="000000"/>
                <w:sz w:val="22"/>
                <w:szCs w:val="22"/>
              </w:rPr>
              <w:t>least</w:t>
            </w:r>
            <w:r>
              <w:rPr>
                <w:rFonts w:ascii="Times New Roman" w:eastAsia="Times New Roman" w:hAnsi="Times New Roman" w:cs="Times New Roman"/>
                <w:color w:val="000000"/>
                <w:sz w:val="22"/>
                <w:szCs w:val="22"/>
              </w:rPr>
              <w:t xml:space="preserve"> likely to cause the production possibilities curve to shift outward?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decreased desire for leisure by workers in the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an invention that requires </w:t>
                  </w:r>
                  <w:r>
                    <w:rPr>
                      <w:rFonts w:ascii="Times New Roman" w:eastAsia="Times New Roman" w:hAnsi="Times New Roman" w:cs="Times New Roman"/>
                      <w:color w:val="000000"/>
                      <w:sz w:val="22"/>
                      <w:szCs w:val="22"/>
                    </w:rPr>
                    <w:t>fewer resources to produce a good.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shift in consumer preferences that causes expansion in the output of one product and a decline in output of other products.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expansion in the man-made productive resources available to the economy as the</w:t>
                  </w:r>
                  <w:r>
                    <w:rPr>
                      <w:rFonts w:ascii="Times New Roman" w:eastAsia="Times New Roman" w:hAnsi="Times New Roman" w:cs="Times New Roman"/>
                      <w:color w:val="000000"/>
                      <w:sz w:val="22"/>
                      <w:szCs w:val="22"/>
                    </w:rPr>
                    <w:t xml:space="preserve"> result of a high rate of investment.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lastRenderedPageBreak/>
              <w:t xml:space="preserve">62. Using a production possibilities curve, a technological advance that </w:t>
            </w:r>
            <w:r>
              <w:rPr>
                <w:rFonts w:ascii="Times New Roman" w:eastAsia="Times New Roman" w:hAnsi="Times New Roman" w:cs="Times New Roman"/>
                <w:color w:val="000000"/>
                <w:sz w:val="22"/>
                <w:szCs w:val="22"/>
              </w:rPr>
              <w:t>increases the amount of output for the same amount of inputs would be illustrated as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00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flattening of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from one point to another point along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outward shift of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movement from a point on </w:t>
                  </w:r>
                  <w:r>
                    <w:rPr>
                      <w:rFonts w:ascii="Times New Roman" w:eastAsia="Times New Roman" w:hAnsi="Times New Roman" w:cs="Times New Roman"/>
                      <w:color w:val="000000"/>
                      <w:sz w:val="22"/>
                      <w:szCs w:val="22"/>
                    </w:rPr>
                    <w:t>the curve to a point inside the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63. The production possibilities curve shows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98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some of one good must </w:t>
                  </w:r>
                  <w:r>
                    <w:rPr>
                      <w:rFonts w:ascii="Times New Roman" w:eastAsia="Times New Roman" w:hAnsi="Times New Roman" w:cs="Times New Roman"/>
                      <w:color w:val="000000"/>
                      <w:sz w:val="22"/>
                      <w:szCs w:val="22"/>
                    </w:rPr>
                    <w:t>be given up to get more of another good in an economy that is operating efficiently.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 output combination is impossible.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economy that is operating efficiently can have more of one good without giving up some of another good.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scarcity can be eliminated.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64. Any point on the production possibilities curve illustrates: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560"/>
              <w:gridCol w:w="220"/>
              <w:gridCol w:w="378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minimum production </w:t>
                  </w:r>
                  <w:r>
                    <w:rPr>
                      <w:rFonts w:ascii="Times New Roman" w:eastAsia="Times New Roman" w:hAnsi="Times New Roman" w:cs="Times New Roman"/>
                      <w:color w:val="000000"/>
                      <w:sz w:val="22"/>
                      <w:szCs w:val="22"/>
                    </w:rPr>
                    <w:t>combinations.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maximum production combinations.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economic growth.</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nonfeasible production combination.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65. Production possibilities curve analysis includes the idea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070"/>
              <w:gridCol w:w="220"/>
              <w:gridCol w:w="142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opportunity cost.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scarcity.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maximum production choices.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66. An efficient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91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uses available resources fully.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uses the best division of labor.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produces an output combination at some point along the production possibility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lastRenderedPageBreak/>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67. A production possibility graph slopes down because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9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nonhomogeneous </w:t>
                  </w:r>
                  <w:r>
                    <w:rPr>
                      <w:rFonts w:ascii="Times New Roman" w:eastAsia="Times New Roman" w:hAnsi="Times New Roman" w:cs="Times New Roman"/>
                      <w:color w:val="000000"/>
                      <w:sz w:val="22"/>
                      <w:szCs w:val="22"/>
                    </w:rPr>
                    <w:t>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improper output mix.</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unemployment.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68. The production possibility curve is </w:t>
            </w:r>
            <w:r>
              <w:rPr>
                <w:rFonts w:ascii="Times New Roman" w:eastAsia="Times New Roman" w:hAnsi="Times New Roman" w:cs="Times New Roman"/>
                <w:color w:val="000000"/>
                <w:sz w:val="22"/>
                <w:szCs w:val="22"/>
              </w:rPr>
              <w:t>bowed outward from the origin because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87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opportunity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finite nature of the resource base.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improper output mix.</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unemployment.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69. The production possibilities curve demonstrates the basic economic principle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market-based economies are more efficient.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supply will </w:t>
                  </w:r>
                  <w:r>
                    <w:rPr>
                      <w:rFonts w:ascii="Times New Roman" w:eastAsia="Times New Roman" w:hAnsi="Times New Roman" w:cs="Times New Roman"/>
                      <w:color w:val="000000"/>
                      <w:sz w:val="22"/>
                      <w:szCs w:val="22"/>
                    </w:rPr>
                    <w:t>determine demand in the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of more capital goods this year will cause the economy to produce less consumption goods next year.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to produce more of any one thing, assuming full employment, the economy must produce less of s</w:t>
                  </w:r>
                  <w:r>
                    <w:rPr>
                      <w:rFonts w:ascii="Times New Roman" w:eastAsia="Times New Roman" w:hAnsi="Times New Roman" w:cs="Times New Roman"/>
                      <w:color w:val="000000"/>
                      <w:sz w:val="22"/>
                      <w:szCs w:val="22"/>
                    </w:rPr>
                    <w:t>omething else.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to produce more consumption goods this year requires the production of more capital goods this year.</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70. A production possibilities curve shows the various: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41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prices that can be charged for capital and consumption goods.</w:t>
                  </w:r>
                </w:p>
              </w:tc>
            </w:tr>
            <w:tr w:rsidR="00A003A5">
              <w:tc>
                <w:tcPr>
                  <w:tcW w:w="400" w:type="dxa"/>
                  <w:tcMar>
                    <w:top w:w="0" w:type="dxa"/>
                    <w:left w:w="0" w:type="dxa"/>
                    <w:bottom w:w="0" w:type="dxa"/>
                    <w:right w:w="0" w:type="dxa"/>
                  </w:tcMar>
                </w:tcPr>
                <w:p w:rsidR="00A003A5" w:rsidRDefault="0016603E">
                  <w:r>
                    <w:rPr>
                      <w:color w:val="000000"/>
                      <w:sz w:val="20"/>
                      <w:szCs w:val="20"/>
                    </w:rPr>
                    <w:lastRenderedPageBreak/>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combinations of prices and outputs that can be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combinations of goods the economy has the capacity to </w:t>
                  </w:r>
                  <w:r>
                    <w:rPr>
                      <w:rFonts w:ascii="Times New Roman" w:eastAsia="Times New Roman" w:hAnsi="Times New Roman" w:cs="Times New Roman"/>
                      <w:color w:val="000000"/>
                      <w:sz w:val="22"/>
                      <w:szCs w:val="22"/>
                    </w:rPr>
                    <w:t>produce.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combinations of resources and prices that the economy can produce.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71. A production possibilities curve </w:t>
            </w:r>
            <w:r>
              <w:rPr>
                <w:rFonts w:ascii="Times New Roman" w:eastAsia="Times New Roman" w:hAnsi="Times New Roman" w:cs="Times New Roman"/>
                <w:color w:val="000000"/>
                <w:sz w:val="22"/>
                <w:szCs w:val="22"/>
              </w:rPr>
              <w:t>has "good X" on the horizontal axis and "good Y" on the vertical axis. On this diagram, the opportunity cost of good X, in terms of good Y, is represented by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1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distance to the curve from the horizontal axis.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distance to the curve from the </w:t>
                  </w:r>
                  <w:r>
                    <w:rPr>
                      <w:rFonts w:ascii="Times New Roman" w:eastAsia="Times New Roman" w:hAnsi="Times New Roman" w:cs="Times New Roman"/>
                      <w:color w:val="000000"/>
                      <w:sz w:val="22"/>
                      <w:szCs w:val="22"/>
                    </w:rPr>
                    <w:t>vertical axis.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distance from the origin to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change in Y for each change in X along the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72. Of factors which affect any economy's production potential, the </w:t>
            </w:r>
            <w:r>
              <w:rPr>
                <w:rFonts w:ascii="Times New Roman" w:eastAsia="Times New Roman" w:hAnsi="Times New Roman" w:cs="Times New Roman"/>
                <w:i/>
                <w:iCs/>
                <w:color w:val="000000"/>
                <w:sz w:val="22"/>
                <w:szCs w:val="22"/>
              </w:rPr>
              <w:t>best</w:t>
            </w:r>
            <w:r>
              <w:rPr>
                <w:rFonts w:ascii="Times New Roman" w:eastAsia="Times New Roman" w:hAnsi="Times New Roman" w:cs="Times New Roman"/>
                <w:color w:val="000000"/>
                <w:sz w:val="22"/>
                <w:szCs w:val="22"/>
              </w:rPr>
              <w:t xml:space="preserve"> two listed below are: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9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resources and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prices and outputs.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wages and prices.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taxes and prices.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resources and prices.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73. The various combinations of goods and services that can be produced, when an economy uses its available resources and technology </w:t>
            </w:r>
            <w:r>
              <w:rPr>
                <w:rFonts w:ascii="Times New Roman" w:eastAsia="Times New Roman" w:hAnsi="Times New Roman" w:cs="Times New Roman"/>
                <w:color w:val="000000"/>
                <w:sz w:val="22"/>
                <w:szCs w:val="22"/>
              </w:rPr>
              <w:t>efficiently, is called: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1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scarcity.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opportunity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unlimited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capital accumulation.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production possibilities.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lastRenderedPageBreak/>
              <w:t>74. A production possibilities curve shows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54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dollar costs of producing two different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amounts of labor and capital needed to produce one good.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various combinations of goods that can be </w:t>
                  </w:r>
                  <w:r>
                    <w:rPr>
                      <w:rFonts w:ascii="Times New Roman" w:eastAsia="Times New Roman" w:hAnsi="Times New Roman" w:cs="Times New Roman"/>
                      <w:color w:val="000000"/>
                      <w:sz w:val="22"/>
                      <w:szCs w:val="22"/>
                    </w:rPr>
                    <w:t>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prices of different goods that are produced in an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inefficient use of available resources and technology.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w:t>
                  </w:r>
                  <w:r>
                    <w:rPr>
                      <w:color w:val="000000"/>
                      <w:sz w:val="22"/>
                      <w:szCs w:val="22"/>
                    </w:rPr>
                    <w:t xml:space="preserve">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75. What shape is the production possibilities curve usually expected to exhibit?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8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Upward-sloping.</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Bowed out.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Bowed in.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Straight line.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U-shaped.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76. When the production possibilities curve is bowed out, resources are: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60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equally well-suited to production of both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 being used efficiently.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 equally suited to the production of both types of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increasing as more of one good is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of an inferior quality.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77. When an economy's resources are not fully employed, then it must be </w:t>
            </w:r>
            <w:r>
              <w:rPr>
                <w:rFonts w:ascii="Times New Roman" w:eastAsia="Times New Roman" w:hAnsi="Times New Roman" w:cs="Times New Roman"/>
                <w:i/>
                <w:iCs/>
                <w:color w:val="000000"/>
                <w:sz w:val="22"/>
                <w:szCs w:val="22"/>
              </w:rPr>
              <w:t>true</w:t>
            </w:r>
            <w:r>
              <w:rPr>
                <w:rFonts w:ascii="Times New Roman" w:eastAsia="Times New Roman" w:hAnsi="Times New Roman" w:cs="Times New Roman"/>
                <w:color w:val="000000"/>
                <w:sz w:val="22"/>
                <w:szCs w:val="22"/>
              </w:rPr>
              <w:t xml:space="preserve"> that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11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production point is located outside and to the right of the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production point is located along the </w:t>
                  </w:r>
                  <w:r>
                    <w:rPr>
                      <w:rFonts w:ascii="Times New Roman" w:eastAsia="Times New Roman" w:hAnsi="Times New Roman" w:cs="Times New Roman"/>
                      <w:color w:val="000000"/>
                      <w:sz w:val="22"/>
                      <w:szCs w:val="22"/>
                    </w:rPr>
                    <w:t>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production point is located inside and to the left of the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production possibilities curve shifts to the right.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production possibilities curve shifts to the left.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78. The production possibilities curve shows different combinations of goods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54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can be consumed by households.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can be consumed by firms.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can be produced with the available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are produced and consumed by firms.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are bought and sold in the market.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Production </w:t>
                  </w:r>
                  <w:r>
                    <w:rPr>
                      <w:color w:val="000000"/>
                      <w:sz w:val="22"/>
                      <w:szCs w:val="22"/>
                    </w:rPr>
                    <w:t>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79. The production possibilities curve illustrates all of the following concepts </w:t>
            </w:r>
            <w:r>
              <w:rPr>
                <w:rFonts w:ascii="Times New Roman" w:eastAsia="Times New Roman" w:hAnsi="Times New Roman" w:cs="Times New Roman"/>
                <w:i/>
                <w:iCs/>
                <w:color w:val="000000"/>
                <w:sz w:val="22"/>
                <w:szCs w:val="22"/>
              </w:rPr>
              <w:t>except</w:t>
            </w: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78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unlimited wants.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scarcity.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opportunity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availability of resources.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80. The production possibilities curve depicts the various combinations of two goods </w:t>
            </w:r>
            <w:r>
              <w:rPr>
                <w:rFonts w:ascii="Times New Roman" w:eastAsia="Times New Roman" w:hAnsi="Times New Roman" w:cs="Times New Roman"/>
                <w:color w:val="000000"/>
                <w:sz w:val="22"/>
                <w:szCs w:val="22"/>
              </w:rPr>
              <w:t>that can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4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interchanged among two countries.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produced with a given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consumed with a given quantity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produced with increments in resources and changes in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consumed as the resources </w:t>
                  </w:r>
                  <w:r>
                    <w:rPr>
                      <w:rFonts w:ascii="Times New Roman" w:eastAsia="Times New Roman" w:hAnsi="Times New Roman" w:cs="Times New Roman"/>
                      <w:color w:val="000000"/>
                      <w:sz w:val="22"/>
                      <w:szCs w:val="22"/>
                    </w:rPr>
                    <w:t>increase.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81. Efficient production means producing: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7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less than feasible output for a given amount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more than feasible output for a given amount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maximum feasible output for a given amount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 more than what is needed.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 excess of what is needed.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82. The law of increasing costs holds that the opportunity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31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of a good decreases as the quantity of the good produced increases.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of a good is proportional</w:t>
                  </w:r>
                  <w:r>
                    <w:rPr>
                      <w:rFonts w:ascii="Times New Roman" w:eastAsia="Times New Roman" w:hAnsi="Times New Roman" w:cs="Times New Roman"/>
                      <w:color w:val="000000"/>
                      <w:sz w:val="22"/>
                      <w:szCs w:val="22"/>
                    </w:rPr>
                    <w:t xml:space="preserve"> to the resources used in its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of a good increases as more of the good is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of a good does not change with the resources used its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changes as more of the good is produced.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8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Law of Increasing Opportunity Costs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83. If an economy is producing at full employment, it means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43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 are idle resources in this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is not</w:t>
                  </w:r>
                  <w:r>
                    <w:rPr>
                      <w:rFonts w:ascii="Times New Roman" w:eastAsia="Times New Roman" w:hAnsi="Times New Roman" w:cs="Times New Roman"/>
                      <w:color w:val="000000"/>
                      <w:sz w:val="22"/>
                      <w:szCs w:val="22"/>
                    </w:rPr>
                    <w:t xml:space="preserve"> efficient.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economy is producing along its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economy is producing at a point that is to the left of the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economy is producing at a point that is to the right of </w:t>
                  </w:r>
                  <w:r>
                    <w:rPr>
                      <w:rFonts w:ascii="Times New Roman" w:eastAsia="Times New Roman" w:hAnsi="Times New Roman" w:cs="Times New Roman"/>
                      <w:color w:val="000000"/>
                      <w:sz w:val="22"/>
                      <w:szCs w:val="22"/>
                    </w:rPr>
                    <w:t>the production possibilities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84. Which of the following is </w:t>
            </w:r>
            <w:r>
              <w:rPr>
                <w:rFonts w:ascii="Times New Roman" w:eastAsia="Times New Roman" w:hAnsi="Times New Roman" w:cs="Times New Roman"/>
                <w:i/>
                <w:iCs/>
                <w:color w:val="000000"/>
                <w:sz w:val="22"/>
                <w:szCs w:val="22"/>
              </w:rPr>
              <w:t>not true</w:t>
            </w:r>
            <w:r>
              <w:rPr>
                <w:rFonts w:ascii="Times New Roman" w:eastAsia="Times New Roman" w:hAnsi="Times New Roman" w:cs="Times New Roman"/>
                <w:color w:val="000000"/>
                <w:sz w:val="22"/>
                <w:szCs w:val="22"/>
              </w:rPr>
              <w:t xml:space="preserve"> about a production possibilities curve? The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6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indicates the combinations of goods and services that can be produced with given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indicates the efficient production points.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indicates the non-efficient production points.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indicates the feasible (attainable) and non-feasible production points.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indicates which production point will be chosen.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85. Which of the following is </w:t>
            </w:r>
            <w:r>
              <w:rPr>
                <w:rFonts w:ascii="Times New Roman" w:eastAsia="Times New Roman" w:hAnsi="Times New Roman" w:cs="Times New Roman"/>
                <w:i/>
                <w:iCs/>
                <w:color w:val="000000"/>
                <w:sz w:val="22"/>
                <w:szCs w:val="22"/>
              </w:rPr>
              <w:t>true</w:t>
            </w:r>
            <w:r>
              <w:rPr>
                <w:rFonts w:ascii="Times New Roman" w:eastAsia="Times New Roman" w:hAnsi="Times New Roman" w:cs="Times New Roman"/>
                <w:color w:val="000000"/>
                <w:sz w:val="22"/>
                <w:szCs w:val="22"/>
              </w:rPr>
              <w:t xml:space="preserve"> about the production possibilities curve when a technological progress occurs? The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3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shifts inwards to the left.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becomes flatter at one end and steeper at the other end.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becomes </w:t>
                  </w:r>
                  <w:r>
                    <w:rPr>
                      <w:rFonts w:ascii="Times New Roman" w:eastAsia="Times New Roman" w:hAnsi="Times New Roman" w:cs="Times New Roman"/>
                      <w:color w:val="000000"/>
                      <w:sz w:val="22"/>
                      <w:szCs w:val="22"/>
                    </w:rPr>
                    <w:t>steeper.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shifts outward to the right.</w:t>
                  </w:r>
                </w:p>
              </w:tc>
            </w:tr>
            <w:tr w:rsidR="00A003A5">
              <w:tc>
                <w:tcPr>
                  <w:tcW w:w="400" w:type="dxa"/>
                  <w:tcMar>
                    <w:top w:w="0" w:type="dxa"/>
                    <w:left w:w="0" w:type="dxa"/>
                    <w:bottom w:w="0" w:type="dxa"/>
                    <w:right w:w="0" w:type="dxa"/>
                  </w:tcMar>
                </w:tcPr>
                <w:p w:rsidR="00A003A5" w:rsidRDefault="0016603E">
                  <w:r>
                    <w:rPr>
                      <w:color w:val="000000"/>
                      <w:sz w:val="20"/>
                      <w:szCs w:val="20"/>
                    </w:rPr>
                    <w:lastRenderedPageBreak/>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does not change.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86. A point inside a production possibilities </w:t>
            </w:r>
            <w:r>
              <w:rPr>
                <w:rFonts w:ascii="Times New Roman" w:eastAsia="Times New Roman" w:hAnsi="Times New Roman" w:cs="Times New Roman"/>
                <w:color w:val="000000"/>
                <w:sz w:val="22"/>
                <w:szCs w:val="22"/>
              </w:rPr>
              <w:t>curve reflects: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45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technological innovation.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less than full use of resources and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economic 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way to increase future economic growth.</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87. A point outside a production possibilities curve reflects: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0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specialization.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impossible choice.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88. Any point inside the production possibility curve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359"/>
              <w:gridCol w:w="220"/>
              <w:gridCol w:w="147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efficient.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nonfeasible.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inefficient.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optimal.</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89. Using a production possibilities curve, an economy that produces an output </w:t>
            </w:r>
            <w:r>
              <w:rPr>
                <w:rFonts w:ascii="Times New Roman" w:eastAsia="Times New Roman" w:hAnsi="Times New Roman" w:cs="Times New Roman"/>
                <w:color w:val="000000"/>
                <w:sz w:val="22"/>
                <w:szCs w:val="22"/>
              </w:rPr>
              <w:t>combination less than the maximum possible is depicted by a point located: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33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at the top corner of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near the middle of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at the bottom corner of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outside the curve.</w:t>
                  </w:r>
                </w:p>
              </w:tc>
            </w:tr>
            <w:tr w:rsidR="00A003A5">
              <w:tc>
                <w:tcPr>
                  <w:tcW w:w="400" w:type="dxa"/>
                  <w:tcMar>
                    <w:top w:w="0" w:type="dxa"/>
                    <w:left w:w="0" w:type="dxa"/>
                    <w:bottom w:w="0" w:type="dxa"/>
                    <w:right w:w="0" w:type="dxa"/>
                  </w:tcMar>
                </w:tcPr>
                <w:p w:rsidR="00A003A5" w:rsidRDefault="0016603E">
                  <w:r>
                    <w:rPr>
                      <w:color w:val="000000"/>
                      <w:sz w:val="20"/>
                      <w:szCs w:val="20"/>
                    </w:rPr>
                    <w:lastRenderedPageBreak/>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inside the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90. One of the assumptions underlying the production possibilities curve for any given economy is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9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state of technology </w:t>
                  </w:r>
                  <w:r>
                    <w:rPr>
                      <w:rFonts w:ascii="Times New Roman" w:eastAsia="Times New Roman" w:hAnsi="Times New Roman" w:cs="Times New Roman"/>
                      <w:color w:val="000000"/>
                      <w:sz w:val="22"/>
                      <w:szCs w:val="22"/>
                    </w:rPr>
                    <w:t>changes.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 is an unlimited supply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 is full employment of resources when the economy is on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goods can be produced outside the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w:t>
                  </w:r>
                  <w:r>
                    <w:rPr>
                      <w:color w:val="000000"/>
                      <w:sz w:val="22"/>
                      <w:szCs w:val="22"/>
                    </w:rPr>
                    <w:t>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91. Which of the following would be </w:t>
            </w:r>
            <w:r>
              <w:rPr>
                <w:rFonts w:ascii="Times New Roman" w:eastAsia="Times New Roman" w:hAnsi="Times New Roman" w:cs="Times New Roman"/>
                <w:i/>
                <w:iCs/>
                <w:color w:val="000000"/>
                <w:sz w:val="22"/>
                <w:szCs w:val="22"/>
              </w:rPr>
              <w:t>most</w:t>
            </w:r>
            <w:r>
              <w:rPr>
                <w:rFonts w:ascii="Times New Roman" w:eastAsia="Times New Roman" w:hAnsi="Times New Roman" w:cs="Times New Roman"/>
                <w:color w:val="000000"/>
                <w:sz w:val="22"/>
                <w:szCs w:val="22"/>
              </w:rPr>
              <w:t xml:space="preserve"> likely to cause the production possibilities curve for computers and education to shift outward?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62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choice of more computers and less education.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choice of more education and less computers.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reduction in the labor force.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the quantity of resources.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92. Given a production possibilities curve, a point: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17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inside the curve represents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on the curve represents full 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outside the curve is currently unattainable.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93. All points on the production possibilities curve are: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531"/>
              <w:gridCol w:w="220"/>
              <w:gridCol w:w="112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unattainable.</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fair.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efficient.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optimal.</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94. As production of a good increases, opportunity costs rise because: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168"/>
              <w:gridCol w:w="220"/>
              <w:gridCol w:w="410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 will be more inefficiency.</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people </w:t>
                  </w:r>
                  <w:r>
                    <w:rPr>
                      <w:rFonts w:ascii="Times New Roman" w:eastAsia="Times New Roman" w:hAnsi="Times New Roman" w:cs="Times New Roman"/>
                      <w:color w:val="000000"/>
                      <w:sz w:val="22"/>
                      <w:szCs w:val="22"/>
                    </w:rPr>
                    <w:t>always prefer having more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of inflationary pressures.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workers are not equally suited to all tasks.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95. </w:t>
            </w:r>
            <w:r>
              <w:rPr>
                <w:rFonts w:ascii="Times New Roman" w:eastAsia="Times New Roman" w:hAnsi="Times New Roman" w:cs="Times New Roman"/>
                <w:color w:val="000000"/>
                <w:sz w:val="22"/>
                <w:szCs w:val="22"/>
              </w:rPr>
              <w:t>If society leaves some of its resources unemployed, then it will be operating at a point: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7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beneath its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at a corner of its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anywhere along its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outside of its production possibilities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96. The law of increasing opportunity costs causes the production</w:t>
            </w:r>
            <w:r>
              <w:rPr>
                <w:rFonts w:ascii="Times New Roman" w:eastAsia="Times New Roman" w:hAnsi="Times New Roman" w:cs="Times New Roman"/>
                <w:color w:val="000000"/>
                <w:sz w:val="22"/>
                <w:szCs w:val="22"/>
              </w:rPr>
              <w:t xml:space="preserve"> possibilities curve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2575"/>
              <w:gridCol w:w="220"/>
              <w:gridCol w:w="172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 a straight line.</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slope upwards.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have a bowed-out shape.</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 inward.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97. Along a production possibilities curve showing capital and consumption goods production, which of the following pairs are being held fixed?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98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Unemployment and capital goods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Number of resources and consumption goods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Composition of the economy's output and number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Capital and consumption goods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Technology and number of resources.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Production Possibilities </w:t>
                  </w:r>
                  <w:r>
                    <w:rPr>
                      <w:color w:val="000000"/>
                      <w:sz w:val="22"/>
                      <w:szCs w:val="22"/>
                    </w:rPr>
                    <w:t>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lastRenderedPageBreak/>
              <w:t>Exhibit 2-3 Production possibilities curve data</w:t>
            </w:r>
            <w:r>
              <w:rPr>
                <w:rFonts w:ascii="Times New Roman" w:eastAsia="Times New Roman" w:hAnsi="Times New Roman" w:cs="Times New Roman"/>
                <w:b/>
                <w:bCs/>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75"/>
              <w:gridCol w:w="735"/>
              <w:gridCol w:w="735"/>
              <w:gridCol w:w="735"/>
              <w:gridCol w:w="735"/>
              <w:gridCol w:w="735"/>
            </w:tblGrid>
            <w:tr w:rsidR="00A003A5">
              <w:tc>
                <w:tcPr>
                  <w:tcW w:w="217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shd w:val="clear" w:color="auto" w:fill="E5E5E5"/>
                  </w:pPr>
                  <w:r>
                    <w:rPr>
                      <w:rFonts w:ascii="Times New Roman" w:eastAsia="Times New Roman" w:hAnsi="Times New Roman" w:cs="Times New Roman"/>
                      <w:color w:val="000000"/>
                      <w:sz w:val="22"/>
                      <w:szCs w:val="22"/>
                    </w:rPr>
                    <w:t> </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A</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B</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C</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D</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E</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Capital goods</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1</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2</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3</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4</w:t>
                  </w:r>
                </w:p>
              </w:tc>
            </w:tr>
            <w:tr w:rsidR="00A003A5">
              <w:tc>
                <w:tcPr>
                  <w:tcW w:w="217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Consumer goods</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20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18</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14</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8</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0</w:t>
                  </w:r>
                </w:p>
              </w:tc>
            </w:tr>
          </w:tbl>
          <w:p w:rsidR="00A003A5" w:rsidRDefault="00A003A5"/>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98. According to the data given in Exhibit 2-3, the production of 1 unit of capital goods </w:t>
            </w:r>
            <w:r>
              <w:rPr>
                <w:rFonts w:ascii="Times New Roman" w:eastAsia="Times New Roman" w:hAnsi="Times New Roman" w:cs="Times New Roman"/>
                <w:color w:val="000000"/>
                <w:sz w:val="22"/>
                <w:szCs w:val="22"/>
              </w:rPr>
              <w:t>and 14 units of consumer goods: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6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possible but would be inefficient.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may be a result of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may be a result of unused natural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w:t>
                  </w:r>
                  <w:r>
                    <w:rPr>
                      <w:color w:val="000000"/>
                      <w:sz w:val="22"/>
                      <w:szCs w:val="22"/>
                    </w:rPr>
                    <w:t>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2-4 Production possibilities curve data</w:t>
            </w:r>
            <w:r>
              <w:rPr>
                <w:rFonts w:ascii="Times New Roman" w:eastAsia="Times New Roman" w:hAnsi="Times New Roman" w:cs="Times New Roman"/>
                <w:b/>
                <w:bCs/>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75"/>
              <w:gridCol w:w="735"/>
              <w:gridCol w:w="735"/>
              <w:gridCol w:w="735"/>
              <w:gridCol w:w="735"/>
              <w:gridCol w:w="735"/>
            </w:tblGrid>
            <w:tr w:rsidR="00A003A5">
              <w:tc>
                <w:tcPr>
                  <w:tcW w:w="217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shd w:val="clear" w:color="auto" w:fill="E5E5E5"/>
                  </w:pPr>
                  <w:r>
                    <w:rPr>
                      <w:rFonts w:ascii="Times New Roman" w:eastAsia="Times New Roman" w:hAnsi="Times New Roman" w:cs="Times New Roman"/>
                      <w:color w:val="000000"/>
                      <w:sz w:val="22"/>
                      <w:szCs w:val="22"/>
                    </w:rPr>
                    <w:t> </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A</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B</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C</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D</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E</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Capital goods</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10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20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30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40</w:t>
                  </w:r>
                </w:p>
              </w:tc>
            </w:tr>
            <w:tr w:rsidR="00A003A5">
              <w:tc>
                <w:tcPr>
                  <w:tcW w:w="217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Consumer goods</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200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180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140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80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r>
          </w:tbl>
          <w:p w:rsidR="00A003A5" w:rsidRDefault="00A003A5"/>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99. According to the data given in Exhibit 2-4, the </w:t>
            </w:r>
            <w:r>
              <w:rPr>
                <w:rFonts w:ascii="Times New Roman" w:eastAsia="Times New Roman" w:hAnsi="Times New Roman" w:cs="Times New Roman"/>
                <w:color w:val="000000"/>
                <w:sz w:val="22"/>
                <w:szCs w:val="22"/>
              </w:rPr>
              <w:t>production of 140 units of consumer goods and 10 units of capital goods: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6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possible but would be inefficient.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may be a result of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may be a result of unused natural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 above.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none of the </w:t>
                  </w:r>
                  <w:r>
                    <w:rPr>
                      <w:rFonts w:ascii="Times New Roman" w:eastAsia="Times New Roman" w:hAnsi="Times New Roman" w:cs="Times New Roman"/>
                      <w:color w:val="000000"/>
                      <w:sz w:val="22"/>
                      <w:szCs w:val="22"/>
                    </w:rPr>
                    <w:t>above.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100. According to the data in Exhibit 2-4, a total output of 140 units of consumer goods and 10 units of capital </w:t>
            </w:r>
            <w:r>
              <w:rPr>
                <w:rFonts w:ascii="Times New Roman" w:eastAsia="Times New Roman" w:hAnsi="Times New Roman" w:cs="Times New Roman"/>
                <w:color w:val="000000"/>
                <w:sz w:val="22"/>
                <w:szCs w:val="22"/>
              </w:rPr>
              <w:t>goods would: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93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 unobtainable in this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 an efficient way of using the economy's scarce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result in the maximum use of the economy's labor force.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result in a less than maximum rate of growth for this economy.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2-5 Production possibilities curve</w:t>
            </w:r>
            <w:r>
              <w:rPr>
                <w:rFonts w:ascii="Times New Roman" w:eastAsia="Times New Roman" w:hAnsi="Times New Roman" w:cs="Times New Roman"/>
                <w:b/>
                <w:bCs/>
                <w:color w:val="000000"/>
                <w:sz w:val="22"/>
                <w:szCs w:val="22"/>
              </w:rPr>
              <w:br/>
            </w:r>
            <w:r>
              <w:lastRenderedPageBreak/>
              <w:br/>
            </w:r>
            <w:r w:rsidR="001D5E0B">
              <w:rPr>
                <w:noProof/>
                <w:position w:val="-183"/>
              </w:rPr>
              <w:drawing>
                <wp:inline distT="0" distB="0" distL="0" distR="0">
                  <wp:extent cx="2771775" cy="2476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1775" cy="2476500"/>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101. In Exhibit 2-5, movement between which of the following points represents</w:t>
            </w:r>
            <w:r>
              <w:rPr>
                <w:rFonts w:ascii="Times New Roman" w:eastAsia="Times New Roman" w:hAnsi="Times New Roman" w:cs="Times New Roman"/>
                <w:color w:val="000000"/>
                <w:sz w:val="22"/>
                <w:szCs w:val="22"/>
              </w:rPr>
              <w:t xml:space="preserve"> an increase in economic efficiency?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5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to C.</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 to 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 to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to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to 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 xml:space="preserve">Exhibit </w:t>
            </w:r>
            <w:r>
              <w:rPr>
                <w:rFonts w:ascii="Times New Roman" w:eastAsia="Times New Roman" w:hAnsi="Times New Roman" w:cs="Times New Roman"/>
                <w:b/>
                <w:bCs/>
                <w:color w:val="000000"/>
                <w:sz w:val="22"/>
                <w:szCs w:val="22"/>
              </w:rPr>
              <w:t>2-6 Production possibilities curve data</w:t>
            </w:r>
            <w:r>
              <w:rPr>
                <w:rFonts w:ascii="Times New Roman" w:eastAsia="Times New Roman" w:hAnsi="Times New Roman" w:cs="Times New Roman"/>
                <w:b/>
                <w:bCs/>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75"/>
              <w:gridCol w:w="735"/>
              <w:gridCol w:w="735"/>
              <w:gridCol w:w="735"/>
              <w:gridCol w:w="735"/>
              <w:gridCol w:w="735"/>
              <w:gridCol w:w="735"/>
            </w:tblGrid>
            <w:tr w:rsidR="00A003A5">
              <w:tc>
                <w:tcPr>
                  <w:tcW w:w="217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shd w:val="clear" w:color="auto" w:fill="E5E5E5"/>
                  </w:pPr>
                  <w:r>
                    <w:rPr>
                      <w:rFonts w:ascii="Times New Roman" w:eastAsia="Times New Roman" w:hAnsi="Times New Roman" w:cs="Times New Roman"/>
                      <w:color w:val="000000"/>
                      <w:sz w:val="22"/>
                      <w:szCs w:val="22"/>
                    </w:rPr>
                    <w:t> </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A</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B</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C</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D</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E</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F</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Capital goods</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150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140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120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90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50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r>
            <w:tr w:rsidR="00A003A5">
              <w:tc>
                <w:tcPr>
                  <w:tcW w:w="217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Consumer goods</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20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40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60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80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100</w:t>
                  </w:r>
                </w:p>
              </w:tc>
            </w:tr>
          </w:tbl>
          <w:p w:rsidR="00A003A5" w:rsidRDefault="00A003A5"/>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102. In Exhibit 2-6, the concept of increasing opportunity costs is represented by the fact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49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quantity</w:t>
                  </w:r>
                  <w:r>
                    <w:rPr>
                      <w:rFonts w:ascii="Times New Roman" w:eastAsia="Times New Roman" w:hAnsi="Times New Roman" w:cs="Times New Roman"/>
                      <w:color w:val="000000"/>
                      <w:sz w:val="22"/>
                      <w:szCs w:val="22"/>
                    </w:rPr>
                    <w:t xml:space="preserve"> of capital goods produced must be less than 150.</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quantity of consumer goods is constant for each change in the quantity of capital goods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greater amounts of capital goods must be sacrificed to produce each additional unit of con</w:t>
                  </w:r>
                  <w:r>
                    <w:rPr>
                      <w:rFonts w:ascii="Times New Roman" w:eastAsia="Times New Roman" w:hAnsi="Times New Roman" w:cs="Times New Roman"/>
                      <w:color w:val="000000"/>
                      <w:sz w:val="22"/>
                      <w:szCs w:val="22"/>
                    </w:rPr>
                    <w:t>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amount of consumer goods produced must be greater than zero.</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 xml:space="preserve">Exhibit 2-7 Production possibilities </w:t>
            </w:r>
            <w:r>
              <w:rPr>
                <w:rFonts w:ascii="Times New Roman" w:eastAsia="Times New Roman" w:hAnsi="Times New Roman" w:cs="Times New Roman"/>
                <w:b/>
                <w:bCs/>
                <w:color w:val="000000"/>
                <w:sz w:val="22"/>
                <w:szCs w:val="22"/>
              </w:rPr>
              <w:t>curve</w:t>
            </w:r>
            <w:r>
              <w:rPr>
                <w:rFonts w:ascii="Times New Roman" w:eastAsia="Times New Roman" w:hAnsi="Times New Roman" w:cs="Times New Roman"/>
                <w:b/>
                <w:bCs/>
                <w:color w:val="000000"/>
                <w:sz w:val="22"/>
                <w:szCs w:val="22"/>
              </w:rPr>
              <w:br/>
            </w:r>
            <w:r>
              <w:br/>
            </w:r>
            <w:r w:rsidR="001D5E0B">
              <w:rPr>
                <w:noProof/>
                <w:position w:val="-182"/>
              </w:rPr>
              <w:lastRenderedPageBreak/>
              <w:drawing>
                <wp:inline distT="0" distB="0" distL="0" distR="0">
                  <wp:extent cx="2800350" cy="24669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0350" cy="246697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103. For the economy shown in Exhibit 2-7, which of the following is </w:t>
            </w:r>
            <w:r>
              <w:rPr>
                <w:rFonts w:ascii="Times New Roman" w:eastAsia="Times New Roman" w:hAnsi="Times New Roman" w:cs="Times New Roman"/>
                <w:i/>
                <w:iCs/>
                <w:color w:val="000000"/>
                <w:sz w:val="22"/>
                <w:szCs w:val="22"/>
              </w:rPr>
              <w:t>true</w:t>
            </w:r>
            <w:r>
              <w:rPr>
                <w:rFonts w:ascii="Times New Roman" w:eastAsia="Times New Roman" w:hAnsi="Times New Roman" w:cs="Times New Roman"/>
                <w:color w:val="000000"/>
                <w:sz w:val="22"/>
                <w:szCs w:val="22"/>
              </w:rPr>
              <w:t xml:space="preserve"> when the economy is at point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19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More cars are being produced than are needed.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There must be resources that are not being used fully.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Some car </w:t>
                  </w:r>
                  <w:r>
                    <w:rPr>
                      <w:rFonts w:ascii="Times New Roman" w:eastAsia="Times New Roman" w:hAnsi="Times New Roman" w:cs="Times New Roman"/>
                      <w:color w:val="000000"/>
                      <w:sz w:val="22"/>
                      <w:szCs w:val="22"/>
                    </w:rPr>
                    <w:t>production must be forgone in order to produce more grain in the same period.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Increased grain production would be impossible.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104. For the economy shown in Exhibit 2-7 to operate at point C, it must: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45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 willing to lower the price of grain.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use its given resources more efficiently than it would at point A.</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experience resource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experience an increase in its resources and/or an improvement in its technology.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2-8 Production possibilities curve</w:t>
            </w:r>
            <w:r>
              <w:rPr>
                <w:rFonts w:ascii="Times New Roman" w:eastAsia="Times New Roman" w:hAnsi="Times New Roman" w:cs="Times New Roman"/>
                <w:b/>
                <w:bCs/>
                <w:color w:val="000000"/>
                <w:sz w:val="22"/>
                <w:szCs w:val="22"/>
              </w:rPr>
              <w:t xml:space="preserve"> data</w:t>
            </w:r>
            <w:r>
              <w:rPr>
                <w:rFonts w:ascii="Times New Roman" w:eastAsia="Times New Roman" w:hAnsi="Times New Roman" w:cs="Times New Roman"/>
                <w:b/>
                <w:bCs/>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75"/>
              <w:gridCol w:w="735"/>
              <w:gridCol w:w="735"/>
              <w:gridCol w:w="735"/>
              <w:gridCol w:w="735"/>
              <w:gridCol w:w="735"/>
              <w:gridCol w:w="735"/>
            </w:tblGrid>
            <w:tr w:rsidR="00A003A5">
              <w:tc>
                <w:tcPr>
                  <w:tcW w:w="217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shd w:val="clear" w:color="auto" w:fill="E5E5E5"/>
                  </w:pPr>
                  <w:r>
                    <w:rPr>
                      <w:rFonts w:ascii="Times New Roman" w:eastAsia="Times New Roman" w:hAnsi="Times New Roman" w:cs="Times New Roman"/>
                      <w:color w:val="000000"/>
                      <w:sz w:val="22"/>
                      <w:szCs w:val="22"/>
                    </w:rPr>
                    <w:t> </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A</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B</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C</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D</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E</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F</w:t>
                  </w:r>
                </w:p>
              </w:tc>
            </w:tr>
            <w:tr w:rsidR="00A003A5">
              <w:tc>
                <w:tcPr>
                  <w:tcW w:w="21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Capital goods</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15</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14</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12</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9</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5</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r>
            <w:tr w:rsidR="00A003A5">
              <w:tc>
                <w:tcPr>
                  <w:tcW w:w="217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Consumer goods</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2</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4</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6</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8</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10</w:t>
                  </w:r>
                </w:p>
              </w:tc>
            </w:tr>
          </w:tbl>
          <w:p w:rsidR="00A003A5" w:rsidRDefault="00A003A5"/>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105. As shown in Exhibit 2-8, the concept of increasing opportunity costs is reflected in the fact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54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quantity of consumer goods produced can never be </w:t>
                  </w:r>
                  <w:r>
                    <w:rPr>
                      <w:rFonts w:ascii="Times New Roman" w:eastAsia="Times New Roman" w:hAnsi="Times New Roman" w:cs="Times New Roman"/>
                      <w:color w:val="000000"/>
                      <w:sz w:val="22"/>
                      <w:szCs w:val="22"/>
                    </w:rPr>
                    <w:t>zero.</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labor force in the economy is homogeneous.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greater amounts of capital goods must be sacrificed to produce an additional 2 units of consumer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graph of the production data is a downward-sloping straight line.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106. As shown in Exhibit 2-8, a total output of 0 units of capital goods and 10 units of consumer goods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61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w:t>
                  </w:r>
                  <w:r>
                    <w:rPr>
                      <w:rFonts w:ascii="Times New Roman" w:eastAsia="Times New Roman" w:hAnsi="Times New Roman" w:cs="Times New Roman"/>
                      <w:color w:val="000000"/>
                      <w:sz w:val="22"/>
                      <w:szCs w:val="22"/>
                    </w:rPr>
                    <w:t>maximum rate of output for this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inefficient way of using the economy's scarce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result of maximum use of the economy's labor force.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unobtainable in this economy.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107. As shown in Exhibit 2-8, a total output of 14 units of consumer goods and 1 unit of capital goods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44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result of maximum use of the economy's labor </w:t>
                  </w:r>
                  <w:r>
                    <w:rPr>
                      <w:rFonts w:ascii="Times New Roman" w:eastAsia="Times New Roman" w:hAnsi="Times New Roman" w:cs="Times New Roman"/>
                      <w:color w:val="000000"/>
                      <w:sz w:val="22"/>
                      <w:szCs w:val="22"/>
                    </w:rPr>
                    <w:t>force.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efficient way of using the economy's scarce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unobtainable in this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less than the maximum rate of output for this economy.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Production </w:t>
                  </w:r>
                  <w:r>
                    <w:rPr>
                      <w:color w:val="000000"/>
                      <w:sz w:val="22"/>
                      <w:szCs w:val="22"/>
                    </w:rPr>
                    <w:t>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2-9 Production possibilities curve</w:t>
            </w:r>
            <w:r>
              <w:rPr>
                <w:rFonts w:ascii="Times New Roman" w:eastAsia="Times New Roman" w:hAnsi="Times New Roman" w:cs="Times New Roman"/>
                <w:b/>
                <w:bCs/>
                <w:color w:val="000000"/>
                <w:sz w:val="22"/>
                <w:szCs w:val="22"/>
              </w:rPr>
              <w:br/>
            </w:r>
            <w:r>
              <w:br/>
            </w:r>
            <w:r w:rsidR="001D5E0B">
              <w:rPr>
                <w:noProof/>
                <w:position w:val="-190"/>
              </w:rPr>
              <w:drawing>
                <wp:inline distT="0" distB="0" distL="0" distR="0">
                  <wp:extent cx="2914650" cy="2562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0" cy="256222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108. If the economy represented in Exhibit 2-9 is operating at Point W:</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84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no tractor product must be forgone to produce more food in the current </w:t>
                  </w:r>
                  <w:r>
                    <w:rPr>
                      <w:rFonts w:ascii="Times New Roman" w:eastAsia="Times New Roman" w:hAnsi="Times New Roman" w:cs="Times New Roman"/>
                      <w:color w:val="000000"/>
                      <w:sz w:val="22"/>
                      <w:szCs w:val="22"/>
                    </w:rPr>
                    <w:t>period.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resources are not fully used.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some tractor production must be forgone to produce more food in the current period.</w:t>
                  </w:r>
                </w:p>
              </w:tc>
            </w:tr>
            <w:tr w:rsidR="00A003A5">
              <w:tc>
                <w:tcPr>
                  <w:tcW w:w="400" w:type="dxa"/>
                  <w:tcMar>
                    <w:top w:w="0" w:type="dxa"/>
                    <w:left w:w="0" w:type="dxa"/>
                    <w:bottom w:w="0" w:type="dxa"/>
                    <w:right w:w="0" w:type="dxa"/>
                  </w:tcMar>
                </w:tcPr>
                <w:p w:rsidR="00A003A5" w:rsidRDefault="0016603E">
                  <w:r>
                    <w:rPr>
                      <w:color w:val="000000"/>
                      <w:sz w:val="20"/>
                      <w:szCs w:val="20"/>
                    </w:rPr>
                    <w:lastRenderedPageBreak/>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increased food production would be impossible.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w:t>
                  </w:r>
                  <w:r>
                    <w:rPr>
                      <w:color w:val="000000"/>
                      <w:sz w:val="22"/>
                      <w:szCs w:val="22"/>
                    </w:rPr>
                    <w:t>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109. Which of the following moves from one point to another in Exhibit 2-9 would represent an increase in economic efficiency?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103"/>
              <w:gridCol w:w="220"/>
              <w:gridCol w:w="110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Z to W.</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 to 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 to X.</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X to 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110. Movement along this production possibilities curve shown in Exhibit 2-9 indicates: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9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that labor is not equally </w:t>
                  </w:r>
                  <w:r>
                    <w:rPr>
                      <w:rFonts w:ascii="Times New Roman" w:eastAsia="Times New Roman" w:hAnsi="Times New Roman" w:cs="Times New Roman"/>
                      <w:color w:val="000000"/>
                      <w:sz w:val="22"/>
                      <w:szCs w:val="22"/>
                    </w:rPr>
                    <w:t>productive or homogeneous (nonhomogeneous).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decreasing opportunity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inputs are homogeneous.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2-10 Production possibilities curve data</w:t>
            </w:r>
            <w:r>
              <w:rPr>
                <w:rFonts w:ascii="Times New Roman" w:eastAsia="Times New Roman" w:hAnsi="Times New Roman" w:cs="Times New Roman"/>
                <w:b/>
                <w:bCs/>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475"/>
              <w:gridCol w:w="735"/>
              <w:gridCol w:w="735"/>
              <w:gridCol w:w="735"/>
              <w:gridCol w:w="735"/>
              <w:gridCol w:w="735"/>
            </w:tblGrid>
            <w:tr w:rsidR="00A003A5">
              <w:tc>
                <w:tcPr>
                  <w:tcW w:w="247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shd w:val="clear" w:color="auto" w:fill="E5E5E5"/>
                  </w:pPr>
                  <w:r>
                    <w:rPr>
                      <w:rFonts w:ascii="Times New Roman" w:eastAsia="Times New Roman" w:hAnsi="Times New Roman" w:cs="Times New Roman"/>
                      <w:color w:val="000000"/>
                      <w:sz w:val="22"/>
                      <w:szCs w:val="22"/>
                    </w:rPr>
                    <w:t> </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A</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B</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C</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D</w:t>
                  </w:r>
                </w:p>
              </w:tc>
              <w:tc>
                <w:tcPr>
                  <w:tcW w:w="735"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A003A5" w:rsidRDefault="0016603E">
                  <w:pPr>
                    <w:pStyle w:val="p"/>
                    <w:shd w:val="clear" w:color="auto" w:fill="E5E5E5"/>
                    <w:jc w:val="center"/>
                  </w:pPr>
                  <w:r>
                    <w:rPr>
                      <w:rFonts w:ascii="Times New Roman" w:eastAsia="Times New Roman" w:hAnsi="Times New Roman" w:cs="Times New Roman"/>
                      <w:b/>
                      <w:bCs/>
                      <w:color w:val="000000"/>
                      <w:sz w:val="22"/>
                      <w:szCs w:val="22"/>
                    </w:rPr>
                    <w:t>E</w:t>
                  </w:r>
                </w:p>
              </w:tc>
            </w:tr>
            <w:tr w:rsidR="00A003A5">
              <w:tc>
                <w:tcPr>
                  <w:tcW w:w="247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Capital goods</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0</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1</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2</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  3</w:t>
                  </w:r>
                </w:p>
              </w:tc>
              <w:tc>
                <w:tcPr>
                  <w:tcW w:w="735" w:type="dxa"/>
                  <w:tcBorders>
                    <w:left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4</w:t>
                  </w:r>
                </w:p>
              </w:tc>
            </w:tr>
            <w:tr w:rsidR="00A003A5">
              <w:tc>
                <w:tcPr>
                  <w:tcW w:w="247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shd w:val="clear" w:color="auto" w:fill="FFFFFF"/>
                  </w:pPr>
                  <w:r>
                    <w:rPr>
                      <w:rFonts w:ascii="Times New Roman" w:eastAsia="Times New Roman" w:hAnsi="Times New Roman" w:cs="Times New Roman"/>
                      <w:b/>
                      <w:bCs/>
                      <w:color w:val="000000"/>
                      <w:sz w:val="22"/>
                      <w:szCs w:val="22"/>
                    </w:rPr>
                    <w:t>Consumption goods</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25</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23</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19</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13</w:t>
                  </w:r>
                </w:p>
              </w:tc>
              <w:tc>
                <w:tcPr>
                  <w:tcW w:w="735"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003A5" w:rsidRDefault="0016603E">
                  <w:pPr>
                    <w:pStyle w:val="p"/>
                    <w:shd w:val="clear" w:color="auto" w:fill="FFFFFF"/>
                    <w:jc w:val="center"/>
                  </w:pPr>
                  <w:r>
                    <w:rPr>
                      <w:rFonts w:ascii="Times New Roman" w:eastAsia="Times New Roman" w:hAnsi="Times New Roman" w:cs="Times New Roman"/>
                      <w:color w:val="000000"/>
                      <w:sz w:val="22"/>
                      <w:szCs w:val="22"/>
                    </w:rPr>
                    <w:t>0</w:t>
                  </w:r>
                </w:p>
              </w:tc>
            </w:tr>
          </w:tbl>
          <w:p w:rsidR="00A003A5" w:rsidRDefault="00A003A5"/>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111. Suppose an economy is faced with the production possibilities table shown in Exhibit 2-10. If </w:t>
            </w:r>
            <w:r>
              <w:rPr>
                <w:rFonts w:ascii="Times New Roman" w:eastAsia="Times New Roman" w:hAnsi="Times New Roman" w:cs="Times New Roman"/>
                <w:color w:val="000000"/>
                <w:sz w:val="22"/>
                <w:szCs w:val="22"/>
              </w:rPr>
              <w:t>this economy chooses the combination of goods at point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92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only capital goods are being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every resource in the economy is utilized in the production of capital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 capital goods are being used as factors of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every resource in the economy is being used in the production of consumption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 consumption goods are being produced.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112. Suppose an economy is faced with the production possibilities table shown in Exhibit 2-10. The first unit of capital </w:t>
            </w:r>
            <w:r>
              <w:rPr>
                <w:rFonts w:ascii="Times New Roman" w:eastAsia="Times New Roman" w:hAnsi="Times New Roman" w:cs="Times New Roman"/>
                <w:color w:val="000000"/>
                <w:sz w:val="22"/>
                <w:szCs w:val="22"/>
              </w:rPr>
              <w:lastRenderedPageBreak/>
              <w:t>goods will cost the economy ____ units of consumption goods.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25</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23</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11</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113. Suppose an economy is faced with the production possibilities table shown in Exhibit 2-10. As additional units of capital goods are </w:t>
            </w:r>
            <w:r>
              <w:rPr>
                <w:rFonts w:ascii="Times New Roman" w:eastAsia="Times New Roman" w:hAnsi="Times New Roman" w:cs="Times New Roman"/>
                <w:color w:val="000000"/>
                <w:sz w:val="22"/>
                <w:szCs w:val="22"/>
              </w:rPr>
              <w:t>being produced, the number of consumption goods produced must ____, because 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81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 the production possibility table shows only the maximum efficiency points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 of the law of increasing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decrease; of the law of </w:t>
                  </w:r>
                  <w:r>
                    <w:rPr>
                      <w:rFonts w:ascii="Times New Roman" w:eastAsia="Times New Roman" w:hAnsi="Times New Roman" w:cs="Times New Roman"/>
                      <w:color w:val="000000"/>
                      <w:sz w:val="22"/>
                      <w:szCs w:val="22"/>
                    </w:rPr>
                    <w:t>increasing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decrease; of the finite nature of the resource base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 capital goods will assist in the production of consumer goods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114. Suppose an economy is faced with the production possibilities table shown in Exhibit 2-10. The second unit of capital goods production will cost ____ units of consumption goods, and the third unit of capital </w:t>
            </w:r>
            <w:r>
              <w:rPr>
                <w:rFonts w:ascii="Times New Roman" w:eastAsia="Times New Roman" w:hAnsi="Times New Roman" w:cs="Times New Roman"/>
                <w:color w:val="000000"/>
                <w:sz w:val="22"/>
                <w:szCs w:val="22"/>
              </w:rPr>
              <w:t>goods production will cost ____ units of consumption goods.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5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4; 6</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25; 23</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23; 19</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 23</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 19</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115. Suppose an economy is faced with the production possibilities table shown in Exhibit 2-10. As additional units of capital goods are produced, the opportunity cost in terms of sacrificed units of consumption goods ____ because of </w:t>
            </w:r>
            <w:r>
              <w:rPr>
                <w:rFonts w:ascii="Times New Roman" w:eastAsia="Times New Roman" w:hAnsi="Times New Roman" w:cs="Times New Roman"/>
                <w:color w:val="000000"/>
                <w:sz w:val="22"/>
                <w:szCs w:val="22"/>
              </w:rPr>
              <w:t>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13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decreases; greater efficiency in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increases; decreasing opportunity cost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increases; the law of increasing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increases; greater efficiency in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decreases; the law of increasing costs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lastRenderedPageBreak/>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2-11 Production possibilities curves</w:t>
            </w:r>
            <w:r>
              <w:rPr>
                <w:rFonts w:ascii="Times New Roman" w:eastAsia="Times New Roman" w:hAnsi="Times New Roman" w:cs="Times New Roman"/>
                <w:b/>
                <w:bCs/>
                <w:color w:val="000000"/>
                <w:sz w:val="22"/>
                <w:szCs w:val="22"/>
              </w:rPr>
              <w:br/>
            </w:r>
            <w:r>
              <w:br/>
            </w:r>
            <w:r w:rsidR="001D5E0B">
              <w:rPr>
                <w:noProof/>
                <w:position w:val="-152"/>
              </w:rPr>
              <w:drawing>
                <wp:inline distT="0" distB="0" distL="0" distR="0">
                  <wp:extent cx="2943225" cy="2085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3225" cy="208597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116. In Exhibit 2-11, which of the following could have caused the production </w:t>
            </w:r>
            <w:r>
              <w:rPr>
                <w:rFonts w:ascii="Times New Roman" w:eastAsia="Times New Roman" w:hAnsi="Times New Roman" w:cs="Times New Roman"/>
                <w:color w:val="000000"/>
                <w:sz w:val="22"/>
                <w:szCs w:val="22"/>
              </w:rPr>
              <w:t>possibilities curve of an economy to shift from the one labeled A to the one labeled B?</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5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major natural disaster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consumption goods production this year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advance in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 </w:t>
                  </w:r>
                  <w:r>
                    <w:rPr>
                      <w:rFonts w:ascii="Times New Roman" w:eastAsia="Times New Roman" w:hAnsi="Times New Roman" w:cs="Times New Roman"/>
                      <w:color w:val="000000"/>
                      <w:sz w:val="22"/>
                      <w:szCs w:val="22"/>
                    </w:rPr>
                    <w:t>decrease in consumption goods production this year</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117. In Exhibit 2-11, which of the following could have caused the production </w:t>
            </w:r>
            <w:r>
              <w:rPr>
                <w:rFonts w:ascii="Times New Roman" w:eastAsia="Times New Roman" w:hAnsi="Times New Roman" w:cs="Times New Roman"/>
                <w:color w:val="000000"/>
                <w:sz w:val="22"/>
                <w:szCs w:val="22"/>
              </w:rPr>
              <w:t>possibilities curve to shift from the one labeled B to the one labeled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2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major natural disaster.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advance in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 in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improvement in literacy.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2-12 Production possibilities curve</w:t>
            </w:r>
            <w:r>
              <w:rPr>
                <w:rFonts w:ascii="Times New Roman" w:eastAsia="Times New Roman" w:hAnsi="Times New Roman" w:cs="Times New Roman"/>
                <w:b/>
                <w:bCs/>
                <w:color w:val="000000"/>
                <w:sz w:val="22"/>
                <w:szCs w:val="22"/>
              </w:rPr>
              <w:br/>
            </w:r>
            <w:r>
              <w:br/>
            </w:r>
            <w:r w:rsidR="001D5E0B">
              <w:rPr>
                <w:noProof/>
                <w:position w:val="-146"/>
              </w:rPr>
              <w:lastRenderedPageBreak/>
              <w:drawing>
                <wp:inline distT="0" distB="0" distL="0" distR="0">
                  <wp:extent cx="2990850" cy="20097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0850" cy="200977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118. </w:t>
            </w:r>
            <w:r>
              <w:rPr>
                <w:rFonts w:ascii="Times New Roman" w:eastAsia="Times New Roman" w:hAnsi="Times New Roman" w:cs="Times New Roman"/>
                <w:color w:val="000000"/>
                <w:sz w:val="22"/>
                <w:szCs w:val="22"/>
              </w:rPr>
              <w:t xml:space="preserve">In Exhibit 2-12, suppose an economy with the given production possibilities curve is currently located at point A in the figure. Which of the following statements is </w:t>
            </w:r>
            <w:r>
              <w:rPr>
                <w:rFonts w:ascii="Times New Roman" w:eastAsia="Times New Roman" w:hAnsi="Times New Roman" w:cs="Times New Roman"/>
                <w:i/>
                <w:iCs/>
                <w:color w:val="000000"/>
                <w:sz w:val="22"/>
                <w:szCs w:val="22"/>
              </w:rPr>
              <w:t>false</w:t>
            </w: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This economy could produce more of both capital and consumption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This economy is experiencing full 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This economy could produce more capital goods while holding fixed the number of consumption goods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This economy could produce more consumption goods while holding fixed the number of cap</w:t>
                  </w:r>
                  <w:r>
                    <w:rPr>
                      <w:rFonts w:ascii="Times New Roman" w:eastAsia="Times New Roman" w:hAnsi="Times New Roman" w:cs="Times New Roman"/>
                      <w:color w:val="000000"/>
                      <w:sz w:val="22"/>
                      <w:szCs w:val="22"/>
                    </w:rPr>
                    <w:t>ital goods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 every resource in this economy is being utilized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2-13 Production possibilities curve</w:t>
            </w:r>
            <w:r>
              <w:rPr>
                <w:rFonts w:ascii="Times New Roman" w:eastAsia="Times New Roman" w:hAnsi="Times New Roman" w:cs="Times New Roman"/>
                <w:b/>
                <w:bCs/>
                <w:color w:val="000000"/>
                <w:sz w:val="22"/>
                <w:szCs w:val="22"/>
              </w:rPr>
              <w:br/>
            </w:r>
            <w:r>
              <w:br/>
            </w:r>
            <w:r w:rsidR="001D5E0B">
              <w:rPr>
                <w:noProof/>
                <w:position w:val="-137"/>
              </w:rPr>
              <w:drawing>
                <wp:inline distT="0" distB="0" distL="0" distR="0">
                  <wp:extent cx="2971800" cy="1885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1885950"/>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119. In Exhibit 2-13, in terms of efficiency: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13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point A is preferred to point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point A is preferred to point 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point A is preferred to point 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point B is preferred to point A.</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point B is preferred to point C.</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120. In Exhibit 2-13, if the economy decides to locate at point E, then: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7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this is the best choice for this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maximum number of consumption goods is being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economy has not achieved full 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economy could not survive because no food is being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economy has not achieved maximum efficiency.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121. In Exhibit 2-13, the combination of goods given by point H could: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3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never be achieved by this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be achieved </w:t>
                  </w:r>
                  <w:r>
                    <w:rPr>
                      <w:rFonts w:ascii="Times New Roman" w:eastAsia="Times New Roman" w:hAnsi="Times New Roman" w:cs="Times New Roman"/>
                      <w:color w:val="000000"/>
                      <w:sz w:val="22"/>
                      <w:szCs w:val="22"/>
                    </w:rPr>
                    <w:t>today if the economy achieved full 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 achieved today if the economy achieved maximum 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 be achieved today.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 achieved today with the proper allocation of resources.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122. In Exhibit 2-13, which of the following is </w:t>
            </w:r>
            <w:r>
              <w:rPr>
                <w:rFonts w:ascii="Times New Roman" w:eastAsia="Times New Roman" w:hAnsi="Times New Roman" w:cs="Times New Roman"/>
                <w:i/>
                <w:iCs/>
                <w:color w:val="000000"/>
                <w:sz w:val="22"/>
                <w:szCs w:val="22"/>
              </w:rPr>
              <w:t>not true</w:t>
            </w:r>
            <w:r>
              <w:rPr>
                <w:rFonts w:ascii="Times New Roman" w:eastAsia="Times New Roman" w:hAnsi="Times New Roman" w:cs="Times New Roman"/>
                <w:color w:val="000000"/>
                <w:sz w:val="22"/>
                <w:szCs w:val="22"/>
              </w:rPr>
              <w:t xml:space="preserve"> regarding point H? Point 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64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cannot be achieved by this economy today.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could be achieved today</w:t>
                  </w:r>
                  <w:r>
                    <w:rPr>
                      <w:rFonts w:ascii="Times New Roman" w:eastAsia="Times New Roman" w:hAnsi="Times New Roman" w:cs="Times New Roman"/>
                      <w:color w:val="000000"/>
                      <w:sz w:val="22"/>
                      <w:szCs w:val="22"/>
                    </w:rPr>
                    <w:t xml:space="preserve"> if the economy only achieved full 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could be achieved in the future by an enlargement of the economy's resource base.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could be achieved in the future by an advancement in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could be achieved in the future by growth</w:t>
                  </w:r>
                  <w:r>
                    <w:rPr>
                      <w:rFonts w:ascii="Times New Roman" w:eastAsia="Times New Roman" w:hAnsi="Times New Roman" w:cs="Times New Roman"/>
                      <w:color w:val="000000"/>
                      <w:sz w:val="22"/>
                      <w:szCs w:val="22"/>
                    </w:rPr>
                    <w:t xml:space="preserve"> in the economy.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123. In Exhibit 2-13, point H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85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achievable with today's resource base.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not achievable </w:t>
                  </w:r>
                  <w:r>
                    <w:rPr>
                      <w:rFonts w:ascii="Times New Roman" w:eastAsia="Times New Roman" w:hAnsi="Times New Roman" w:cs="Times New Roman"/>
                      <w:color w:val="000000"/>
                      <w:sz w:val="22"/>
                      <w:szCs w:val="22"/>
                    </w:rPr>
                    <w:t>today because the economy has not achieved full 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 achievable today because the economy is not at its maximum point of 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 achievable today because of waste.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not achievable today because of inadequate </w:t>
                  </w:r>
                  <w:r>
                    <w:rPr>
                      <w:rFonts w:ascii="Times New Roman" w:eastAsia="Times New Roman" w:hAnsi="Times New Roman" w:cs="Times New Roman"/>
                      <w:color w:val="000000"/>
                      <w:sz w:val="22"/>
                      <w:szCs w:val="22"/>
                    </w:rPr>
                    <w:t>production capacity.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lastRenderedPageBreak/>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124. In Exhibit 2-13, point 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08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preferred to point A.</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is a point of maximum </w:t>
                  </w:r>
                  <w:r>
                    <w:rPr>
                      <w:rFonts w:ascii="Times New Roman" w:eastAsia="Times New Roman" w:hAnsi="Times New Roman" w:cs="Times New Roman"/>
                      <w:color w:val="000000"/>
                      <w:sz w:val="22"/>
                      <w:szCs w:val="22"/>
                    </w:rPr>
                    <w:t>production for this economy this year.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not achievable this year because of limited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could result from some degree of unemployment of inefficiency.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preferred to point H.</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2-14 Production possibilities curve</w:t>
            </w:r>
            <w:r>
              <w:rPr>
                <w:rFonts w:ascii="Times New Roman" w:eastAsia="Times New Roman" w:hAnsi="Times New Roman" w:cs="Times New Roman"/>
                <w:b/>
                <w:bCs/>
                <w:color w:val="000000"/>
                <w:sz w:val="22"/>
                <w:szCs w:val="22"/>
              </w:rPr>
              <w:br/>
            </w:r>
            <w:r>
              <w:br/>
            </w:r>
            <w:r w:rsidR="001D5E0B">
              <w:rPr>
                <w:noProof/>
                <w:position w:val="-144"/>
              </w:rPr>
              <w:drawing>
                <wp:inline distT="0" distB="0" distL="0" distR="0">
                  <wp:extent cx="2876550" cy="1981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76550" cy="1981200"/>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125. In Exhibit 2-14, this economy was located at point E but has now moved to point 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50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This would be an impossible </w:t>
                  </w:r>
                  <w:r>
                    <w:rPr>
                      <w:rFonts w:ascii="Times New Roman" w:eastAsia="Times New Roman" w:hAnsi="Times New Roman" w:cs="Times New Roman"/>
                      <w:color w:val="000000"/>
                      <w:sz w:val="22"/>
                      <w:szCs w:val="22"/>
                    </w:rPr>
                    <w:t>move because the economy does not have sufficient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rate of unemployment in this economy would have increased.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Consumption goods production has increased, but capital goods production has decreased.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economy has </w:t>
                  </w:r>
                  <w:r>
                    <w:rPr>
                      <w:rFonts w:ascii="Times New Roman" w:eastAsia="Times New Roman" w:hAnsi="Times New Roman" w:cs="Times New Roman"/>
                      <w:color w:val="000000"/>
                      <w:sz w:val="22"/>
                      <w:szCs w:val="22"/>
                    </w:rPr>
                    <w:t>decreased unemployment, but some degree of unemployment still exists.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This economy has achieved full employment.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2-15 Production possibilities curve</w:t>
            </w:r>
            <w:r>
              <w:rPr>
                <w:rFonts w:ascii="Times New Roman" w:eastAsia="Times New Roman" w:hAnsi="Times New Roman" w:cs="Times New Roman"/>
                <w:b/>
                <w:bCs/>
                <w:color w:val="000000"/>
                <w:sz w:val="22"/>
                <w:szCs w:val="22"/>
              </w:rPr>
              <w:br/>
            </w:r>
            <w:r>
              <w:br/>
            </w:r>
            <w:r w:rsidR="001D5E0B">
              <w:rPr>
                <w:noProof/>
                <w:position w:val="-160"/>
              </w:rPr>
              <w:lastRenderedPageBreak/>
              <w:drawing>
                <wp:inline distT="0" distB="0" distL="0" distR="0">
                  <wp:extent cx="2486025" cy="2181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6025" cy="218122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126. In Exhibit 2-15, if the economy moves from point L to point M, the opportunity cost of producing 10 more capital goods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7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40 less consumer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25 less consumer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15 less </w:t>
                  </w:r>
                  <w:r>
                    <w:rPr>
                      <w:rFonts w:ascii="Times New Roman" w:eastAsia="Times New Roman" w:hAnsi="Times New Roman" w:cs="Times New Roman"/>
                      <w:color w:val="000000"/>
                      <w:sz w:val="22"/>
                      <w:szCs w:val="22"/>
                    </w:rPr>
                    <w:t>consumer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15 more consumer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25 more consumer goods.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8"/>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127. In Exhibit 2-15, if the economy produces no capital goods, </w:t>
            </w:r>
            <w:r>
              <w:rPr>
                <w:rFonts w:ascii="Times New Roman" w:eastAsia="Times New Roman" w:hAnsi="Times New Roman" w:cs="Times New Roman"/>
                <w:color w:val="000000"/>
                <w:sz w:val="22"/>
                <w:szCs w:val="22"/>
              </w:rPr>
              <w:t>what is the maximum number of consumer goods that can be produced?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50.</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48.</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40.</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25.</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0.</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128. In Exhibit 2-15, the production possibilities curve demonstrates: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87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changing prices.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economic growth.</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decreases in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opportunity costs.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changing technology.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129. In Exhibit 2-15, the economy will experience the </w:t>
            </w:r>
            <w:r>
              <w:rPr>
                <w:rFonts w:ascii="Times New Roman" w:eastAsia="Times New Roman" w:hAnsi="Times New Roman" w:cs="Times New Roman"/>
                <w:i/>
                <w:iCs/>
                <w:color w:val="000000"/>
                <w:sz w:val="22"/>
                <w:szCs w:val="22"/>
              </w:rPr>
              <w:t>most</w:t>
            </w:r>
            <w:r>
              <w:rPr>
                <w:rFonts w:ascii="Times New Roman" w:eastAsia="Times New Roman" w:hAnsi="Times New Roman" w:cs="Times New Roman"/>
                <w:color w:val="000000"/>
                <w:sz w:val="22"/>
                <w:szCs w:val="22"/>
              </w:rPr>
              <w:t xml:space="preserve"> future economic growth if it chooses what point now?</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5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J.</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K.</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130. In Exhibit 2-15, inefficient resource use is shown by which of the following points?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J.</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Q.</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131. In Exhibit 2-15, what can we conclude about point Q?</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50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is efficient.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is inefficient.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is unattainable.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gives maximum future growth.</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It shows underemployed resources.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2-16 Production possibilities curve</w:t>
            </w:r>
            <w:r>
              <w:rPr>
                <w:rFonts w:ascii="Times New Roman" w:eastAsia="Times New Roman" w:hAnsi="Times New Roman" w:cs="Times New Roman"/>
                <w:b/>
                <w:bCs/>
                <w:color w:val="000000"/>
                <w:sz w:val="22"/>
                <w:szCs w:val="22"/>
              </w:rPr>
              <w:br/>
            </w:r>
            <w:r>
              <w:br/>
            </w:r>
            <w:r w:rsidR="001D5E0B">
              <w:rPr>
                <w:noProof/>
                <w:position w:val="-185"/>
              </w:rPr>
              <w:lastRenderedPageBreak/>
              <w:drawing>
                <wp:inline distT="0" distB="0" distL="0" distR="0">
                  <wp:extent cx="2895600" cy="2495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5600" cy="2495550"/>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132. From the information in Exhibit 2-16, which of the following points on the production possibilities curve are attainable with the resources and technology currently available?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5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w:t>
                  </w:r>
                  <w:r>
                    <w:rPr>
                      <w:rFonts w:ascii="Times New Roman" w:eastAsia="Times New Roman" w:hAnsi="Times New Roman" w:cs="Times New Roman"/>
                      <w:color w:val="000000"/>
                      <w:sz w:val="22"/>
                      <w:szCs w:val="22"/>
                    </w:rPr>
                    <w:t xml:space="preserve"> B, C, E,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D, W</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 U, W</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 C, D,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133. In Exhibit 2-16, which of the </w:t>
            </w:r>
            <w:r>
              <w:rPr>
                <w:rFonts w:ascii="Times New Roman" w:eastAsia="Times New Roman" w:hAnsi="Times New Roman" w:cs="Times New Roman"/>
                <w:color w:val="000000"/>
                <w:sz w:val="22"/>
                <w:szCs w:val="22"/>
              </w:rPr>
              <w:t>following points on the production possibilities curve are unattainable with the resources and technology currently available?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1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D,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 and W</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 C, D,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134. In Exhibit 2-16, which of the following points on the production possibilities curve are efficient production points?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1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 </w:t>
                  </w:r>
                  <w:r>
                    <w:rPr>
                      <w:rFonts w:ascii="Times New Roman" w:eastAsia="Times New Roman" w:hAnsi="Times New Roman" w:cs="Times New Roman"/>
                      <w:color w:val="000000"/>
                      <w:sz w:val="22"/>
                      <w:szCs w:val="22"/>
                    </w:rPr>
                    <w:t>B, C, D,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 U, W</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 C, D,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lastRenderedPageBreak/>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135. In Exhibit 2-16, to move from U to B, the opportunity </w:t>
            </w:r>
            <w:r>
              <w:rPr>
                <w:rFonts w:ascii="Times New Roman" w:eastAsia="Times New Roman" w:hAnsi="Times New Roman" w:cs="Times New Roman"/>
                <w:color w:val="000000"/>
                <w:sz w:val="22"/>
                <w:szCs w:val="22"/>
              </w:rPr>
              <w:t>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2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would be 4 units of consumption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would be 2 units of capital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would be zero.</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would be 5 units of capital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cannot be estimated.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w:t>
                  </w:r>
                  <w:r>
                    <w:rPr>
                      <w:color w:val="000000"/>
                      <w:sz w:val="22"/>
                      <w:szCs w:val="22"/>
                    </w:rPr>
                    <w:t>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136. In Exhibit 2-16, which of the following points on the production possibilities curve are full-employment production points?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1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D,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 U, W</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 C, D, U</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B, C, U</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137. </w:t>
            </w:r>
          </w:p>
          <w:p w:rsidR="00A003A5" w:rsidRDefault="0016603E">
            <w:pPr>
              <w:pStyle w:val="p"/>
              <w:shd w:val="clear" w:color="auto" w:fill="FFFFFF"/>
            </w:pPr>
            <w:r>
              <w:rPr>
                <w:color w:val="000000"/>
                <w:sz w:val="22"/>
                <w:szCs w:val="22"/>
              </w:rPr>
              <w:t xml:space="preserve">Suppose that an economy can produce various combinations of fish and bread. If </w:t>
            </w:r>
            <w:r>
              <w:rPr>
                <w:color w:val="000000"/>
                <w:sz w:val="22"/>
                <w:szCs w:val="22"/>
              </w:rPr>
              <w:t>more people with strong fishing skills</w:t>
            </w:r>
          </w:p>
          <w:p w:rsidR="00A003A5" w:rsidRDefault="0016603E">
            <w:pPr>
              <w:pStyle w:val="p"/>
              <w:shd w:val="clear" w:color="auto" w:fill="FFFFFF"/>
            </w:pPr>
            <w:r>
              <w:rPr>
                <w:color w:val="000000"/>
                <w:sz w:val="22"/>
                <w:szCs w:val="22"/>
              </w:rPr>
              <w:t>became employed in this economy, how would the production possibilities curve (PPC) change?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79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color w:val="000000"/>
                      <w:sz w:val="22"/>
                      <w:szCs w:val="22"/>
                    </w:rPr>
                    <w:t>The PPC would shift outward on the fish axis, but would not change on the bread axis.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color w:val="000000"/>
                      <w:sz w:val="22"/>
                      <w:szCs w:val="22"/>
                    </w:rPr>
                    <w:t>The PPC would shift outwar</w:t>
                  </w:r>
                  <w:r>
                    <w:rPr>
                      <w:color w:val="000000"/>
                      <w:sz w:val="22"/>
                      <w:szCs w:val="22"/>
                    </w:rPr>
                    <w:t>d equally along both the fish and the bread axes.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color w:val="000000"/>
                      <w:sz w:val="22"/>
                      <w:szCs w:val="22"/>
                    </w:rPr>
                    <w:t>The PPC would shift inward on the bread axis, but would not change on the fish axis.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color w:val="000000"/>
                      <w:sz w:val="22"/>
                      <w:szCs w:val="22"/>
                    </w:rPr>
                    <w:t>The PPC would shift inward equally along both the fish and the bread axes.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138. Over time, an increase in a nation's stock of physical capital will: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49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 the production possibilities curve inward.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cause an economy to operate inside its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 the production possibilities curve o</w:t>
                  </w:r>
                  <w:r>
                    <w:rPr>
                      <w:rFonts w:ascii="Times New Roman" w:eastAsia="Times New Roman" w:hAnsi="Times New Roman" w:cs="Times New Roman"/>
                      <w:color w:val="000000"/>
                      <w:sz w:val="22"/>
                      <w:szCs w:val="22"/>
                    </w:rPr>
                    <w:t>utward.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eliminate the basic economic problem of scarcity.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lastRenderedPageBreak/>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139. </w:t>
            </w:r>
            <w:r>
              <w:rPr>
                <w:color w:val="000000"/>
                <w:sz w:val="22"/>
                <w:szCs w:val="22"/>
              </w:rPr>
              <w:t>The ability of an economy to produce greater levels of output</w:t>
            </w:r>
            <w:r>
              <w:rPr>
                <w:color w:val="000000"/>
                <w:sz w:val="22"/>
                <w:szCs w:val="22"/>
              </w:rPr>
              <w:t xml:space="preserve"> in the same period of time is called: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7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color w:val="000000"/>
                      <w:sz w:val="22"/>
                      <w:szCs w:val="22"/>
                    </w:rPr>
                    <w:t>positive economics.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color w:val="000000"/>
                      <w:sz w:val="22"/>
                      <w:szCs w:val="22"/>
                    </w:rPr>
                    <w:t>negative economics.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color w:val="000000"/>
                      <w:sz w:val="22"/>
                      <w:szCs w:val="22"/>
                    </w:rPr>
                    <w:t>economic growth.</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color w:val="000000"/>
                      <w:sz w:val="22"/>
                      <w:szCs w:val="22"/>
                    </w:rPr>
                    <w:t>marginal productivity.</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123"/>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140. Which of the following would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lead to a shift in an economy's production possibilities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35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Change in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Change in the number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earthquake.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Improvement in the education level.</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Change in the composition of current output.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141. Adding more resources causes: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90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downward movement along a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production </w:t>
                  </w:r>
                  <w:r>
                    <w:rPr>
                      <w:rFonts w:ascii="Times New Roman" w:eastAsia="Times New Roman" w:hAnsi="Times New Roman" w:cs="Times New Roman"/>
                      <w:color w:val="000000"/>
                      <w:sz w:val="22"/>
                      <w:szCs w:val="22"/>
                    </w:rPr>
                    <w:t>possibilities curve to shift in.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upward movement along a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to shift out.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to become positively sloped.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142. If an economy keeps increasing its capital stock, then over time its production possibilities curve will: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10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not move.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 to the left.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 to the right.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disappear because scarcity ceases to exist.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demonstrate massive job loss for workers.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lastRenderedPageBreak/>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143. </w:t>
            </w:r>
            <w:r>
              <w:rPr>
                <w:rFonts w:ascii="Times New Roman" w:eastAsia="Times New Roman" w:hAnsi="Times New Roman" w:cs="Times New Roman"/>
                <w:color w:val="000000"/>
                <w:sz w:val="22"/>
                <w:szCs w:val="22"/>
              </w:rPr>
              <w:t>Compare two economies A and B that start out with identical production possibilities curves. Economy A chooses an efficient point with 6 consumption goods and 3 capital goods, while economy B also chooses an efficient point, but with 4 consumption goods an</w:t>
            </w:r>
            <w:r>
              <w:rPr>
                <w:rFonts w:ascii="Times New Roman" w:eastAsia="Times New Roman" w:hAnsi="Times New Roman" w:cs="Times New Roman"/>
                <w:color w:val="000000"/>
                <w:sz w:val="22"/>
                <w:szCs w:val="22"/>
              </w:rPr>
              <w:t>d 5 capital goods. In the future we can predict: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9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economy A will operate inefficiently.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economy B will operate inefficiently.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economy A and economy B will grow equally fast.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economy A will grow faster than economy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economy B will grow faster than economy A.</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144. An analysis of production possibilities curves indicates that the reason why </w:t>
            </w:r>
            <w:r>
              <w:rPr>
                <w:rFonts w:ascii="Times New Roman" w:eastAsia="Times New Roman" w:hAnsi="Times New Roman" w:cs="Times New Roman"/>
                <w:color w:val="000000"/>
                <w:sz w:val="22"/>
                <w:szCs w:val="22"/>
              </w:rPr>
              <w:t>underdeveloped nations have difficulties increasing their economic growth rates is because: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34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low population growth rates mean fewer workers to produce food and other necessities.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their production possibilities curves shift in when resources are</w:t>
                  </w:r>
                  <w:r>
                    <w:rPr>
                      <w:rFonts w:ascii="Times New Roman" w:eastAsia="Times New Roman" w:hAnsi="Times New Roman" w:cs="Times New Roman"/>
                      <w:color w:val="000000"/>
                      <w:sz w:val="22"/>
                      <w:szCs w:val="22"/>
                    </w:rPr>
                    <w:t xml:space="preserve"> increased.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their production possibilities curves are positively sloped, unlike those in more developed economies.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they must cut back their already meager consumption levels to increase capital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opportunity cost of </w:t>
                  </w:r>
                  <w:r>
                    <w:rPr>
                      <w:rFonts w:ascii="Times New Roman" w:eastAsia="Times New Roman" w:hAnsi="Times New Roman" w:cs="Times New Roman"/>
                      <w:color w:val="000000"/>
                      <w:sz w:val="22"/>
                      <w:szCs w:val="22"/>
                    </w:rPr>
                    <w:t>shifting resources from consumption goods to capital goods is relatively low.</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145. People in poor countries may have difficulties</w:t>
            </w:r>
            <w:r>
              <w:rPr>
                <w:rFonts w:ascii="Times New Roman" w:eastAsia="Times New Roman" w:hAnsi="Times New Roman" w:cs="Times New Roman"/>
                <w:color w:val="000000"/>
                <w:sz w:val="22"/>
                <w:szCs w:val="22"/>
              </w:rPr>
              <w:t xml:space="preserve"> achieving economic growth because: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3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their production possibilities curves slope upward instead of downward.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they must cut back on current consumption to increase capital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they have a solid consumption base already in place.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their resource bases are fully developed.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law of increasing costs makes it hard to produce more goods.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146. </w:t>
            </w:r>
            <w:r>
              <w:rPr>
                <w:rFonts w:ascii="Times New Roman" w:eastAsia="Times New Roman" w:hAnsi="Times New Roman" w:cs="Times New Roman"/>
                <w:color w:val="000000"/>
                <w:sz w:val="22"/>
                <w:szCs w:val="22"/>
              </w:rPr>
              <w:t>Technological innovations will 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96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to stay the same.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to shift to the left.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to shift to the right.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an economy to operate </w:t>
                  </w:r>
                  <w:r>
                    <w:rPr>
                      <w:rFonts w:ascii="Times New Roman" w:eastAsia="Times New Roman" w:hAnsi="Times New Roman" w:cs="Times New Roman"/>
                      <w:color w:val="000000"/>
                      <w:sz w:val="22"/>
                      <w:szCs w:val="22"/>
                    </w:rPr>
                    <w:t>below its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to increase or decrease.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147. Which of the </w:t>
            </w:r>
            <w:r>
              <w:rPr>
                <w:rFonts w:ascii="Times New Roman" w:eastAsia="Times New Roman" w:hAnsi="Times New Roman" w:cs="Times New Roman"/>
                <w:color w:val="000000"/>
                <w:sz w:val="22"/>
                <w:szCs w:val="22"/>
              </w:rPr>
              <w:t>following causes the production possibilities curve to shift to the right?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2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 and 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 and 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war.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development of a new technology that improves productivity.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discovery of oil reserves.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148. Robinson Crusoe's decision to produce more capital goods and fewer consumer goods in a given period causes: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70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 decrease in the resources </w:t>
                  </w:r>
                  <w:r>
                    <w:rPr>
                      <w:rFonts w:ascii="Times New Roman" w:eastAsia="Times New Roman" w:hAnsi="Times New Roman" w:cs="Times New Roman"/>
                      <w:color w:val="000000"/>
                      <w:sz w:val="22"/>
                      <w:szCs w:val="22"/>
                    </w:rPr>
                    <w:t>available in its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economic growth in future periods.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 in economic growth in future periods.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no change in the availability of resources in its economy.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 decrease in the ability to produce goods </w:t>
                  </w:r>
                  <w:r>
                    <w:rPr>
                      <w:rFonts w:ascii="Times New Roman" w:eastAsia="Times New Roman" w:hAnsi="Times New Roman" w:cs="Times New Roman"/>
                      <w:color w:val="000000"/>
                      <w:sz w:val="22"/>
                      <w:szCs w:val="22"/>
                    </w:rPr>
                    <w:t>in the next period.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149. A major technological advance would be represented on a production possibilities curve by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56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off the production possibilities curve toward a point outside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toward the curve from a point inside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outward shift of the entire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to the left along the curve to a higher point.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150. Other things being equal, a decreased supply of natural resources would be represented on a production possibilities curve by </w:t>
            </w:r>
            <w:r>
              <w:rPr>
                <w:rFonts w:ascii="Times New Roman" w:eastAsia="Times New Roman" w:hAnsi="Times New Roman" w:cs="Times New Roman"/>
                <w:color w:val="000000"/>
                <w:sz w:val="22"/>
                <w:szCs w:val="22"/>
              </w:rPr>
              <w:t>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96"/>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off the curve to a point inside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down along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up along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inward shift of the entire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Sources of </w:t>
                  </w:r>
                  <w:r>
                    <w:rPr>
                      <w:color w:val="000000"/>
                      <w:sz w:val="22"/>
                      <w:szCs w:val="22"/>
                    </w:rPr>
                    <w:t>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151. Which would be </w:t>
            </w:r>
            <w:r>
              <w:rPr>
                <w:rFonts w:ascii="Times New Roman" w:eastAsia="Times New Roman" w:hAnsi="Times New Roman" w:cs="Times New Roman"/>
                <w:i/>
                <w:iCs/>
                <w:color w:val="000000"/>
                <w:sz w:val="22"/>
                <w:szCs w:val="22"/>
              </w:rPr>
              <w:t>least likely</w:t>
            </w:r>
            <w:r>
              <w:rPr>
                <w:rFonts w:ascii="Times New Roman" w:eastAsia="Times New Roman" w:hAnsi="Times New Roman" w:cs="Times New Roman"/>
                <w:color w:val="000000"/>
                <w:sz w:val="22"/>
                <w:szCs w:val="22"/>
              </w:rPr>
              <w:t xml:space="preserve"> to cause the production possibilities curve to shift to the right?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64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the labor force.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Improved methods of production.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An increase in </w:t>
                  </w:r>
                  <w:r>
                    <w:rPr>
                      <w:rFonts w:ascii="Times New Roman" w:eastAsia="Times New Roman" w:hAnsi="Times New Roman" w:cs="Times New Roman"/>
                      <w:color w:val="000000"/>
                      <w:sz w:val="22"/>
                      <w:szCs w:val="22"/>
                    </w:rPr>
                    <w:t>the education and training of the labor force.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 in unemployment.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152. Which of the following would </w:t>
            </w:r>
            <w:r>
              <w:rPr>
                <w:rFonts w:ascii="Times New Roman" w:eastAsia="Times New Roman" w:hAnsi="Times New Roman" w:cs="Times New Roman"/>
                <w:i/>
                <w:iCs/>
                <w:color w:val="000000"/>
                <w:sz w:val="22"/>
                <w:szCs w:val="22"/>
              </w:rPr>
              <w:t>most</w:t>
            </w:r>
            <w:r>
              <w:rPr>
                <w:rFonts w:ascii="Times New Roman" w:eastAsia="Times New Roman" w:hAnsi="Times New Roman" w:cs="Times New Roman"/>
                <w:color w:val="000000"/>
                <w:sz w:val="22"/>
                <w:szCs w:val="22"/>
              </w:rPr>
              <w:t xml:space="preserve"> likely cause the production possibilities curve for DVDs and food to shift outward?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61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choice of more food and more DVDs.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choice of more food and less DVDs.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choice of more DVDs and less food.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An increase in the quantity of </w:t>
                  </w:r>
                  <w:r>
                    <w:rPr>
                      <w:rFonts w:ascii="Times New Roman" w:eastAsia="Times New Roman" w:hAnsi="Times New Roman" w:cs="Times New Roman"/>
                      <w:color w:val="000000"/>
                      <w:sz w:val="22"/>
                      <w:szCs w:val="22"/>
                    </w:rPr>
                    <w:t>natural resources.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153. On a production possibilities curve diagram, greater entrepreneurship: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48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causes the curve to shift </w:t>
                  </w:r>
                  <w:r>
                    <w:rPr>
                      <w:rFonts w:ascii="Times New Roman" w:eastAsia="Times New Roman" w:hAnsi="Times New Roman" w:cs="Times New Roman"/>
                      <w:color w:val="000000"/>
                      <w:sz w:val="22"/>
                      <w:szCs w:val="22"/>
                    </w:rPr>
                    <w:t>outward.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keeps the economy on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prevents movement along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keeps the economy at the corners of the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154. In order for an economy to shift its production possibilities curve rightward, it must: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45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suffer resource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experience an increase in its resources and/or an improvement in its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use its </w:t>
                  </w:r>
                  <w:r>
                    <w:rPr>
                      <w:rFonts w:ascii="Times New Roman" w:eastAsia="Times New Roman" w:hAnsi="Times New Roman" w:cs="Times New Roman"/>
                      <w:color w:val="000000"/>
                      <w:sz w:val="22"/>
                      <w:szCs w:val="22"/>
                    </w:rPr>
                    <w:t>resources more efficiently than at points along the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155. Reductions in available resources will cause</w:t>
            </w:r>
            <w:r>
              <w:rPr>
                <w:rFonts w:ascii="Times New Roman" w:eastAsia="Times New Roman" w:hAnsi="Times New Roman" w:cs="Times New Roman"/>
                <w:color w:val="000000"/>
                <w:sz w:val="22"/>
                <w:szCs w:val="22"/>
              </w:rPr>
              <w:t xml:space="preserve"> the production possibilities curve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854"/>
              <w:gridCol w:w="220"/>
              <w:gridCol w:w="151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expand.</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disappear.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become vertical.</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shift inward.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156. A rightward</w:t>
            </w:r>
            <w:r>
              <w:rPr>
                <w:rFonts w:ascii="Times New Roman" w:eastAsia="Times New Roman" w:hAnsi="Times New Roman" w:cs="Times New Roman"/>
                <w:color w:val="000000"/>
                <w:sz w:val="22"/>
                <w:szCs w:val="22"/>
              </w:rPr>
              <w:t xml:space="preserve"> (an outward) shift of a nation's production possibilities curve could be caused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45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 in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producing more consumer and fewer capital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 decline in the labor force's level of </w:t>
                  </w:r>
                  <w:r>
                    <w:rPr>
                      <w:rFonts w:ascii="Times New Roman" w:eastAsia="Times New Roman" w:hAnsi="Times New Roman" w:cs="Times New Roman"/>
                      <w:color w:val="000000"/>
                      <w:sz w:val="22"/>
                      <w:szCs w:val="22"/>
                    </w:rPr>
                    <w:t>education and skills.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157. An outward shift of an economy's production possibilities curve is caused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2697"/>
              <w:gridCol w:w="220"/>
              <w:gridCol w:w="2171"/>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an increase in </w:t>
                  </w:r>
                  <w:r>
                    <w:rPr>
                      <w:rFonts w:ascii="Times New Roman" w:eastAsia="Times New Roman" w:hAnsi="Times New Roman" w:cs="Times New Roman"/>
                      <w:color w:val="000000"/>
                      <w:sz w:val="22"/>
                      <w:szCs w:val="22"/>
                    </w:rPr>
                    <w:t>capital.</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labor.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advance in technology.</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all of these.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158. The production possibilities curve for </w:t>
            </w:r>
            <w:r>
              <w:rPr>
                <w:rFonts w:ascii="Times New Roman" w:eastAsia="Times New Roman" w:hAnsi="Times New Roman" w:cs="Times New Roman"/>
                <w:color w:val="000000"/>
                <w:sz w:val="22"/>
                <w:szCs w:val="22"/>
              </w:rPr>
              <w:t>the nation of Economania shifts to the right. This could have been caused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4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 in Economania's capital stock.</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decrease in the Economania's labor supply.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high unemployment in Economania the previous time period.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Economania producing all consumer goods in the previous period.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technological innovation in the production of Economania goods.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159. The production possibilities curve for the nation of Economagic shifts to the left. This could have been caused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622"/>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Economagic's labor supply.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innovation in the production of goods in Economagic.</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 war </w:t>
                  </w:r>
                  <w:r>
                    <w:rPr>
                      <w:rFonts w:ascii="Times New Roman" w:eastAsia="Times New Roman" w:hAnsi="Times New Roman" w:cs="Times New Roman"/>
                      <w:color w:val="000000"/>
                      <w:sz w:val="22"/>
                      <w:szCs w:val="22"/>
                    </w:rPr>
                    <w:t>that destroyed some of Economagic's resource base.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unemployment among Economagic's workers.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Economagic's choice of more consumption and less capital last period.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Sources of </w:t>
                  </w:r>
                  <w:r>
                    <w:rPr>
                      <w:color w:val="000000"/>
                      <w:sz w:val="22"/>
                      <w:szCs w:val="22"/>
                    </w:rPr>
                    <w:t>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160. Which of the following cause(s) economic growth?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717"/>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 and 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 and 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of more scarce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technological improvement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production of more capital </w:t>
                  </w:r>
                  <w:r>
                    <w:rPr>
                      <w:rFonts w:ascii="Times New Roman" w:eastAsia="Times New Roman" w:hAnsi="Times New Roman" w:cs="Times New Roman"/>
                      <w:color w:val="000000"/>
                      <w:sz w:val="22"/>
                      <w:szCs w:val="22"/>
                    </w:rPr>
                    <w:t>goods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161. Economic growth may be represented by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3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leftward shift of a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outward</w:t>
                  </w:r>
                  <w:r>
                    <w:rPr>
                      <w:rFonts w:ascii="Times New Roman" w:eastAsia="Times New Roman" w:hAnsi="Times New Roman" w:cs="Times New Roman"/>
                      <w:color w:val="000000"/>
                      <w:sz w:val="22"/>
                      <w:szCs w:val="22"/>
                    </w:rPr>
                    <w:t xml:space="preserve"> shift of a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movement along a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production possibilities curve that remains fixed.</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162. A source of economic growth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775"/>
              <w:gridCol w:w="220"/>
              <w:gridCol w:w="259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unemployment.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inefficiency.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less resources.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greater entrepreneurship.</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163. One source of economic growth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01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producing inside the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producing outside the production possibilities curve.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increasing capital.</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discouraging profit-seeking </w:t>
                  </w:r>
                  <w:r>
                    <w:rPr>
                      <w:rFonts w:ascii="Times New Roman" w:eastAsia="Times New Roman" w:hAnsi="Times New Roman" w:cs="Times New Roman"/>
                      <w:color w:val="000000"/>
                      <w:sz w:val="22"/>
                      <w:szCs w:val="22"/>
                    </w:rPr>
                    <w:t>entrepreneurs.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164. Which of the following statements is </w:t>
            </w:r>
            <w:r>
              <w:rPr>
                <w:rFonts w:ascii="Times New Roman" w:eastAsia="Times New Roman" w:hAnsi="Times New Roman" w:cs="Times New Roman"/>
                <w:i/>
                <w:iCs/>
                <w:color w:val="000000"/>
                <w:sz w:val="22"/>
                <w:szCs w:val="22"/>
              </w:rPr>
              <w:t>false</w:t>
            </w: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165"/>
              <w:gridCol w:w="807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Marginal analysis is an examination of the effects of </w:t>
                  </w:r>
                  <w:r>
                    <w:rPr>
                      <w:rFonts w:ascii="Times New Roman" w:eastAsia="Times New Roman" w:hAnsi="Times New Roman" w:cs="Times New Roman"/>
                      <w:color w:val="000000"/>
                      <w:sz w:val="22"/>
                      <w:szCs w:val="22"/>
                    </w:rPr>
                    <w:t>additions or subtractions from a current situation.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production possibilities curve shows the maximum combination of two outputs that an economy can produce, given its available resources and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Technology is the body of knowledge</w:t>
                  </w:r>
                  <w:r>
                    <w:rPr>
                      <w:rFonts w:ascii="Times New Roman" w:eastAsia="Times New Roman" w:hAnsi="Times New Roman" w:cs="Times New Roman"/>
                      <w:color w:val="000000"/>
                      <w:sz w:val="22"/>
                      <w:szCs w:val="22"/>
                    </w:rPr>
                    <w:t xml:space="preserve"> and skills applied to how goods are produced.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Economic growth is illustrated as an inward shift of the production possibilities curve.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 xml:space="preserve">Bloom's: </w:t>
                  </w:r>
                  <w:r>
                    <w:rPr>
                      <w:color w:val="000000"/>
                      <w:sz w:val="22"/>
                      <w:szCs w:val="22"/>
                    </w:rPr>
                    <w:t>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2-17 Production possibilities curve</w:t>
            </w:r>
            <w:r>
              <w:rPr>
                <w:rFonts w:ascii="Times New Roman" w:eastAsia="Times New Roman" w:hAnsi="Times New Roman" w:cs="Times New Roman"/>
                <w:b/>
                <w:bCs/>
                <w:color w:val="000000"/>
                <w:sz w:val="22"/>
                <w:szCs w:val="22"/>
              </w:rPr>
              <w:br/>
            </w:r>
            <w:r>
              <w:br/>
            </w:r>
            <w:r w:rsidR="001D5E0B">
              <w:rPr>
                <w:noProof/>
                <w:position w:val="-163"/>
              </w:rPr>
              <w:drawing>
                <wp:inline distT="0" distB="0" distL="0" distR="0">
                  <wp:extent cx="3267075" cy="22193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67075" cy="221932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165. In Exhibit 2-17, if countries A and B currently have the same production possibilities curve (PPC) as given in the figure, but this year country A locates at point A on its PPC and </w:t>
            </w:r>
            <w:r>
              <w:rPr>
                <w:rFonts w:ascii="Times New Roman" w:eastAsia="Times New Roman" w:hAnsi="Times New Roman" w:cs="Times New Roman"/>
                <w:color w:val="000000"/>
                <w:sz w:val="22"/>
                <w:szCs w:val="22"/>
              </w:rPr>
              <w:t>country B locates at point B on its PPC, then country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64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better off than country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will grow at a faster rate than country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will grow at a slower rate than country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producing more capital goods than country B.</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more efficient than country B.</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2-18 Production possibilities curves</w:t>
            </w:r>
            <w:r>
              <w:rPr>
                <w:rFonts w:ascii="Times New Roman" w:eastAsia="Times New Roman" w:hAnsi="Times New Roman" w:cs="Times New Roman"/>
                <w:b/>
                <w:bCs/>
                <w:color w:val="000000"/>
                <w:sz w:val="22"/>
                <w:szCs w:val="22"/>
              </w:rPr>
              <w:br/>
            </w:r>
            <w:r>
              <w:br/>
            </w:r>
            <w:r w:rsidR="001D5E0B">
              <w:rPr>
                <w:noProof/>
                <w:position w:val="-145"/>
              </w:rPr>
              <w:drawing>
                <wp:inline distT="0" distB="0" distL="0" distR="0">
                  <wp:extent cx="3114675" cy="1990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14675" cy="1990725"/>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166. In Exhibit 2-18, a country is located at</w:t>
            </w:r>
            <w:r>
              <w:rPr>
                <w:rFonts w:ascii="Times New Roman" w:eastAsia="Times New Roman" w:hAnsi="Times New Roman" w:cs="Times New Roman"/>
                <w:color w:val="000000"/>
                <w:sz w:val="22"/>
                <w:szCs w:val="22"/>
              </w:rPr>
              <w:t xml:space="preserve"> point A on its Year X production possibilities curve. In Year Y this same country is located at point B on its Year Y production possibilities curve. Which of the following could have brought about this outward shift in production possibilities curves?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5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More efficient production in Year X.</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natural disaster in Year X which leads to a destruction of resources.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Higher unemployment in Year X.</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advance in technology occurred in Year X.</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167. In Exhibit 2-18, the production possibilities curves for a country are shown for the years Year X and Year Y. Suppose this country was located at point A in Year X </w:t>
            </w:r>
            <w:r>
              <w:rPr>
                <w:rFonts w:ascii="Times New Roman" w:eastAsia="Times New Roman" w:hAnsi="Times New Roman" w:cs="Times New Roman"/>
                <w:color w:val="000000"/>
                <w:sz w:val="22"/>
                <w:szCs w:val="22"/>
              </w:rPr>
              <w:t>and point B in Year Y. This country: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30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producing the same number of capital goods in both years.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producing the same number of consumption goods in both years.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has shown no growth between Year X and Year 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has higher </w:t>
                  </w:r>
                  <w:r>
                    <w:rPr>
                      <w:rFonts w:ascii="Times New Roman" w:eastAsia="Times New Roman" w:hAnsi="Times New Roman" w:cs="Times New Roman"/>
                      <w:color w:val="000000"/>
                      <w:sz w:val="22"/>
                      <w:szCs w:val="22"/>
                    </w:rPr>
                    <w:t>unemployment in Year X than in Year 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has higher unemployment in Year Y than in Year X.</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168. In Exhibit 2-18, the production</w:t>
            </w:r>
            <w:r>
              <w:rPr>
                <w:rFonts w:ascii="Times New Roman" w:eastAsia="Times New Roman" w:hAnsi="Times New Roman" w:cs="Times New Roman"/>
                <w:color w:val="000000"/>
                <w:sz w:val="22"/>
                <w:szCs w:val="22"/>
              </w:rPr>
              <w:t xml:space="preserve"> possibilities curves for a country are shown for the years Year X and Year Y. Suppose this country was located at point A in Year X and point B in Year Y. This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01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worse off in Year Y than in Year X.</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has stagnated production in this t</w:t>
                  </w:r>
                  <w:r>
                    <w:rPr>
                      <w:rFonts w:ascii="Times New Roman" w:eastAsia="Times New Roman" w:hAnsi="Times New Roman" w:cs="Times New Roman"/>
                      <w:color w:val="000000"/>
                      <w:sz w:val="22"/>
                      <w:szCs w:val="22"/>
                    </w:rPr>
                    <w:t>wo year period.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more efficient in Year Y than in Year X.</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has shown growth between these two years.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has higher unemployment in Year Y than in Year X.</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Sources of </w:t>
                  </w:r>
                  <w:r>
                    <w:rPr>
                      <w:color w:val="000000"/>
                      <w:sz w:val="22"/>
                      <w:szCs w:val="22"/>
                    </w:rPr>
                    <w:t>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b/>
                <w:bCs/>
                <w:color w:val="000000"/>
                <w:sz w:val="22"/>
                <w:szCs w:val="22"/>
              </w:rPr>
              <w:t>Exhibit 2-19 Production possibilities curves</w:t>
            </w:r>
            <w:r>
              <w:rPr>
                <w:rFonts w:ascii="Times New Roman" w:eastAsia="Times New Roman" w:hAnsi="Times New Roman" w:cs="Times New Roman"/>
                <w:b/>
                <w:bCs/>
                <w:color w:val="000000"/>
                <w:sz w:val="22"/>
                <w:szCs w:val="22"/>
              </w:rPr>
              <w:br/>
            </w:r>
            <w:r>
              <w:br/>
            </w:r>
            <w:r w:rsidR="001D5E0B">
              <w:rPr>
                <w:noProof/>
                <w:position w:val="-153"/>
              </w:rPr>
              <w:drawing>
                <wp:inline distT="0" distB="0" distL="0" distR="0">
                  <wp:extent cx="3248025" cy="2095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8025" cy="2095500"/>
                          </a:xfrm>
                          <a:prstGeom prst="rect">
                            <a:avLst/>
                          </a:prstGeom>
                          <a:noFill/>
                          <a:ln>
                            <a:noFill/>
                          </a:ln>
                        </pic:spPr>
                      </pic:pic>
                    </a:graphicData>
                  </a:graphic>
                </wp:inline>
              </w:drawing>
            </w:r>
          </w:p>
        </w:tc>
      </w:tr>
    </w:tbl>
    <w:p w:rsidR="00A003A5" w:rsidRDefault="00A003A5">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169. In Exhibit 2-19, the production possibilities curves for a country are shown for the years Year X and Year Y. Suppose this country was located at </w:t>
            </w:r>
            <w:r>
              <w:rPr>
                <w:rFonts w:ascii="Times New Roman" w:eastAsia="Times New Roman" w:hAnsi="Times New Roman" w:cs="Times New Roman"/>
                <w:color w:val="000000"/>
                <w:sz w:val="22"/>
                <w:szCs w:val="22"/>
              </w:rPr>
              <w:t>point A in Year X and point B in Year Y. This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7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has lower unemployment in Year Y than in Year X.</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was more efficient in Year X than in Year 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achieved full employment in Year X and in Year 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showed no growth between Year </w:t>
                  </w:r>
                  <w:r>
                    <w:rPr>
                      <w:rFonts w:ascii="Times New Roman" w:eastAsia="Times New Roman" w:hAnsi="Times New Roman" w:cs="Times New Roman"/>
                      <w:color w:val="000000"/>
                      <w:sz w:val="22"/>
                      <w:szCs w:val="22"/>
                    </w:rPr>
                    <w:t>X and Year 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is worse off in Year Y than in Year X.</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170. In Exhibit 2-19, the production possibilities curves for a </w:t>
            </w:r>
            <w:r>
              <w:rPr>
                <w:rFonts w:ascii="Times New Roman" w:eastAsia="Times New Roman" w:hAnsi="Times New Roman" w:cs="Times New Roman"/>
                <w:color w:val="000000"/>
                <w:sz w:val="22"/>
                <w:szCs w:val="22"/>
              </w:rPr>
              <w:t>country are shown for the years Year X and Year Y. Which of the following could have caused a shift for Year X to Year Y in production possibilities curves?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029"/>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unemployment.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decline in technology.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An increase in the stock </w:t>
                  </w:r>
                  <w:r>
                    <w:rPr>
                      <w:rFonts w:ascii="Times New Roman" w:eastAsia="Times New Roman" w:hAnsi="Times New Roman" w:cs="Times New Roman"/>
                      <w:color w:val="000000"/>
                      <w:sz w:val="22"/>
                      <w:szCs w:val="22"/>
                    </w:rPr>
                    <w:t>of capital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 natural disaster.</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More efficient production.</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171. </w:t>
            </w:r>
            <w:r>
              <w:rPr>
                <w:rFonts w:ascii="Times New Roman" w:eastAsia="Times New Roman" w:hAnsi="Times New Roman" w:cs="Times New Roman"/>
                <w:color w:val="000000"/>
                <w:sz w:val="22"/>
                <w:szCs w:val="22"/>
              </w:rPr>
              <w:t xml:space="preserve">With time, which one of the following strategies would </w:t>
            </w:r>
            <w:r>
              <w:rPr>
                <w:rFonts w:ascii="Times New Roman" w:eastAsia="Times New Roman" w:hAnsi="Times New Roman" w:cs="Times New Roman"/>
                <w:i/>
                <w:iCs/>
                <w:color w:val="000000"/>
                <w:sz w:val="22"/>
                <w:szCs w:val="22"/>
              </w:rPr>
              <w:t>most</w:t>
            </w:r>
            <w:r>
              <w:rPr>
                <w:rFonts w:ascii="Times New Roman" w:eastAsia="Times New Roman" w:hAnsi="Times New Roman" w:cs="Times New Roman"/>
                <w:color w:val="000000"/>
                <w:sz w:val="22"/>
                <w:szCs w:val="22"/>
              </w:rPr>
              <w:t xml:space="preserve"> likely result in an outward shift in the production possibilities curve of an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2"/>
              <w:gridCol w:w="803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passage of legislation reducing the workweek to 30 hours.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instituting a tax policy encouraging </w:t>
                  </w:r>
                  <w:r>
                    <w:rPr>
                      <w:rFonts w:ascii="Times New Roman" w:eastAsia="Times New Roman" w:hAnsi="Times New Roman" w:cs="Times New Roman"/>
                      <w:color w:val="000000"/>
                      <w:sz w:val="22"/>
                      <w:szCs w:val="22"/>
                    </w:rPr>
                    <w:t>consumption at the expense of investment.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instituting a tax policy encouraging investment at the expense of consumption.</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an increase in the marginal income tax rate, which would reduce the work effort of individuals.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Present 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172. Which of the following is </w:t>
            </w:r>
            <w:r>
              <w:rPr>
                <w:rFonts w:ascii="Times New Roman" w:eastAsia="Times New Roman" w:hAnsi="Times New Roman" w:cs="Times New Roman"/>
                <w:i/>
                <w:iCs/>
                <w:color w:val="000000"/>
                <w:sz w:val="22"/>
                <w:szCs w:val="22"/>
              </w:rPr>
              <w:t>true</w:t>
            </w: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165"/>
              <w:gridCol w:w="8075"/>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The production possibilities curve indicates that it will be impossible to expand total </w:t>
                  </w:r>
                  <w:r>
                    <w:rPr>
                      <w:rFonts w:ascii="Times New Roman" w:eastAsia="Times New Roman" w:hAnsi="Times New Roman" w:cs="Times New Roman"/>
                      <w:color w:val="000000"/>
                      <w:sz w:val="22"/>
                      <w:szCs w:val="22"/>
                    </w:rPr>
                    <w:t>output with the passage of time.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As long as resources are scarce, output cannot be increased.</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The size of the economic pie is fixed, and therefore, if one individual has more income, others must have less.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 xml:space="preserve">Over time, the output of </w:t>
                  </w:r>
                  <w:r>
                    <w:rPr>
                      <w:rFonts w:ascii="Times New Roman" w:eastAsia="Times New Roman" w:hAnsi="Times New Roman" w:cs="Times New Roman"/>
                      <w:color w:val="000000"/>
                      <w:sz w:val="22"/>
                      <w:szCs w:val="22"/>
                    </w:rPr>
                    <w:t>goods and services can be increased through human ingenuity and discovery of better ways of doing things.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d</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Present 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173. </w:t>
            </w:r>
            <w:r>
              <w:rPr>
                <w:rFonts w:ascii="Times New Roman" w:eastAsia="Times New Roman" w:hAnsi="Times New Roman" w:cs="Times New Roman"/>
                <w:color w:val="000000"/>
                <w:sz w:val="22"/>
                <w:szCs w:val="22"/>
              </w:rPr>
              <w:t>The process through which an economy's production possibilities curve shifts outward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113"/>
              <w:gridCol w:w="220"/>
              <w:gridCol w:w="173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full-employment management.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investment.</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resource renewal.</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out-resourcing.</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Present </w:t>
                  </w:r>
                  <w:r>
                    <w:rPr>
                      <w:color w:val="000000"/>
                      <w:sz w:val="22"/>
                      <w:szCs w:val="22"/>
                    </w:rPr>
                    <w:t>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174. The process of accumulating capital is called: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640"/>
              <w:gridCol w:w="220"/>
              <w:gridCol w:w="2013"/>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capitalization.</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loanable funds.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investment.</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debt management.</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c</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Present 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175. In economics, investment refers to the process of accumulating: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622"/>
              <w:gridCol w:w="220"/>
              <w:gridCol w:w="1958"/>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capital goods.</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consumer goods.</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money.</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stocks and bonds.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a</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Present 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176. A nation can accelerate its economic growth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770"/>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reducing the number of immigrants allowed into the country.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adding to its stock of capital.</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printing more money.</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A003A5" w:rsidRDefault="0016603E">
                  <w:pPr>
                    <w:pStyle w:val="p"/>
                  </w:pPr>
                  <w:r>
                    <w:rPr>
                      <w:rFonts w:ascii="Times New Roman" w:eastAsia="Times New Roman" w:hAnsi="Times New Roman" w:cs="Times New Roman"/>
                      <w:color w:val="000000"/>
                      <w:sz w:val="22"/>
                      <w:szCs w:val="22"/>
                    </w:rPr>
                    <w:t>imposing tariffs and quotas on imported goods.</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b</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Present 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177. </w:t>
            </w:r>
            <w:r>
              <w:rPr>
                <w:color w:val="000000"/>
                <w:sz w:val="22"/>
                <w:szCs w:val="22"/>
              </w:rPr>
              <w:t>What to produce, how to produce, and for who to produce are the three fundamental economic questions.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452"/>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178. Only socialist economies need to answer the </w:t>
            </w:r>
            <w:r>
              <w:rPr>
                <w:rFonts w:ascii="Times New Roman" w:eastAsia="Times New Roman" w:hAnsi="Times New Roman" w:cs="Times New Roman"/>
                <w:i/>
                <w:iCs/>
                <w:color w:val="000000"/>
                <w:sz w:val="22"/>
                <w:szCs w:val="22"/>
              </w:rPr>
              <w:t>What</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i/>
                <w:iCs/>
                <w:color w:val="000000"/>
                <w:sz w:val="22"/>
                <w:szCs w:val="22"/>
              </w:rPr>
              <w:t>How</w:t>
            </w:r>
            <w:r>
              <w:rPr>
                <w:rFonts w:ascii="Times New Roman" w:eastAsia="Times New Roman" w:hAnsi="Times New Roman" w:cs="Times New Roman"/>
                <w:color w:val="000000"/>
                <w:sz w:val="22"/>
                <w:szCs w:val="22"/>
              </w:rPr>
              <w:t xml:space="preserve">, and </w:t>
            </w:r>
            <w:r>
              <w:rPr>
                <w:rFonts w:ascii="Times New Roman" w:eastAsia="Times New Roman" w:hAnsi="Times New Roman" w:cs="Times New Roman"/>
                <w:i/>
                <w:iCs/>
                <w:color w:val="000000"/>
                <w:sz w:val="22"/>
                <w:szCs w:val="22"/>
              </w:rPr>
              <w:t>For Whom</w:t>
            </w:r>
            <w:r>
              <w:rPr>
                <w:rFonts w:ascii="Times New Roman" w:eastAsia="Times New Roman" w:hAnsi="Times New Roman" w:cs="Times New Roman"/>
                <w:color w:val="000000"/>
                <w:sz w:val="22"/>
                <w:szCs w:val="22"/>
              </w:rPr>
              <w:t xml:space="preserve"> questions.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99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Three Fundamental Economic Questions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179. </w:t>
            </w:r>
            <w:r>
              <w:rPr>
                <w:color w:val="000000"/>
                <w:sz w:val="22"/>
                <w:szCs w:val="22"/>
              </w:rPr>
              <w:t xml:space="preserve">Opportunity cost is the </w:t>
            </w:r>
            <w:r>
              <w:rPr>
                <w:i/>
                <w:iCs/>
                <w:color w:val="000000"/>
                <w:sz w:val="22"/>
                <w:szCs w:val="22"/>
              </w:rPr>
              <w:t>best</w:t>
            </w:r>
            <w:r>
              <w:rPr>
                <w:color w:val="000000"/>
                <w:sz w:val="22"/>
                <w:szCs w:val="22"/>
              </w:rPr>
              <w:t xml:space="preserve"> alternative sacrificed for a chosen alternative.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452"/>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180. When making a rational decision which requires the consideration of costs and benefits involved, the opportunity cost of a decision is often not taken into consideration when indeed it should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717"/>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181. An opportunity cost is the highest valued alternative foregone whenever one chooses an alternative.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86"/>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182. The opportunity cost of producing a good or service is the good or service that is foregone by choosing to produce another</w:t>
            </w:r>
            <w:r>
              <w:rPr>
                <w:rFonts w:ascii="Times New Roman" w:eastAsia="Times New Roman" w:hAnsi="Times New Roman" w:cs="Times New Roman"/>
                <w:color w:val="000000"/>
                <w:sz w:val="22"/>
                <w:szCs w:val="22"/>
              </w:rPr>
              <w:t xml:space="preserve"> good with the same resources in a given period of time.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1986"/>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183. The opportunity cost of attending a movie is the </w:t>
            </w:r>
            <w:r>
              <w:rPr>
                <w:rFonts w:ascii="Times New Roman" w:eastAsia="Times New Roman" w:hAnsi="Times New Roman" w:cs="Times New Roman"/>
                <w:color w:val="000000"/>
                <w:sz w:val="22"/>
                <w:szCs w:val="22"/>
              </w:rPr>
              <w:t>purchase price of a ticket.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184. Every economic choice has an opportunity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185. The basic approach in marginal analysis is to compare a policy's total benefits with its total costs.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186. Marginal analysis examines the effects of additions to or subtractions from a current situation.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451"/>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Marginal Analysis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187. </w:t>
            </w:r>
            <w:r>
              <w:rPr>
                <w:color w:val="000000"/>
                <w:sz w:val="22"/>
                <w:szCs w:val="22"/>
              </w:rPr>
              <w:t>Unemployment or underemployment of labor might explain why an economy would be operating inside its production possibilities curve (PPC).</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149"/>
              <w:gridCol w:w="452"/>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188. If more of one good can be produced without producing less of another output, the economy must have been operating efficiently.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189. If some resources went to waste rather to use in production, the economy would operate outside its production possibility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190. Each and every point along a production possibilities curve represents an efficient output option for an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191. If some resources were used inefficiently, the economy would operate outside its production </w:t>
            </w:r>
            <w:r>
              <w:rPr>
                <w:rFonts w:ascii="Times New Roman" w:eastAsia="Times New Roman" w:hAnsi="Times New Roman" w:cs="Times New Roman"/>
                <w:color w:val="000000"/>
                <w:sz w:val="22"/>
                <w:szCs w:val="22"/>
              </w:rPr>
              <w:t>possibilities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192. Of all the points on the production possibilities curve, only </w:t>
            </w:r>
            <w:r>
              <w:rPr>
                <w:rFonts w:ascii="Times New Roman" w:eastAsia="Times New Roman" w:hAnsi="Times New Roman" w:cs="Times New Roman"/>
                <w:color w:val="000000"/>
                <w:sz w:val="22"/>
                <w:szCs w:val="22"/>
              </w:rPr>
              <w:t>one point represents an efficient point.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193. The most efficient point on the production </w:t>
            </w:r>
            <w:r>
              <w:rPr>
                <w:rFonts w:ascii="Times New Roman" w:eastAsia="Times New Roman" w:hAnsi="Times New Roman" w:cs="Times New Roman"/>
                <w:color w:val="000000"/>
                <w:sz w:val="22"/>
                <w:szCs w:val="22"/>
              </w:rPr>
              <w:t>possibilities curve is the midpoint on the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194. On the production possibilities curve,</w:t>
            </w:r>
            <w:r>
              <w:rPr>
                <w:rFonts w:ascii="Times New Roman" w:eastAsia="Times New Roman" w:hAnsi="Times New Roman" w:cs="Times New Roman"/>
                <w:color w:val="000000"/>
                <w:sz w:val="22"/>
                <w:szCs w:val="22"/>
              </w:rPr>
              <w:t xml:space="preserve"> a movement between points that yields a loss of one good in order to raise the output of another good will maintain efficient production.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Production </w:t>
                  </w:r>
                  <w:r>
                    <w:rPr>
                      <w:color w:val="000000"/>
                      <w:sz w:val="22"/>
                      <w:szCs w:val="22"/>
                    </w:rPr>
                    <w:t>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195. All points on the production possibilities curve represent efficient levels of production.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335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Production </w:t>
                  </w:r>
                  <w:r>
                    <w:rPr>
                      <w:color w:val="000000"/>
                      <w:sz w:val="22"/>
                      <w:szCs w:val="22"/>
                    </w:rPr>
                    <w:t>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196. A nation's current location on its production possibilities curve can determine the future location of that nation's production possibilities curve.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197. Assuming an economy is already experiencing full employment, then it must produce more consumer goods and fewer capital goods if it wishes </w:t>
            </w:r>
            <w:r>
              <w:rPr>
                <w:rFonts w:ascii="Times New Roman" w:eastAsia="Times New Roman" w:hAnsi="Times New Roman" w:cs="Times New Roman"/>
                <w:color w:val="000000"/>
                <w:sz w:val="22"/>
                <w:szCs w:val="22"/>
              </w:rPr>
              <w:t>to experience greater rates of economic growth over time.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198. A nation can accelerate economic </w:t>
            </w:r>
            <w:r>
              <w:rPr>
                <w:rFonts w:ascii="Times New Roman" w:eastAsia="Times New Roman" w:hAnsi="Times New Roman" w:cs="Times New Roman"/>
                <w:color w:val="000000"/>
                <w:sz w:val="22"/>
                <w:szCs w:val="22"/>
              </w:rPr>
              <w:t>growth by increasing its production of consumer goods.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2849"/>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 xml:space="preserve">199. Investment in capital accumulation, as </w:t>
            </w:r>
            <w:r>
              <w:rPr>
                <w:rFonts w:ascii="Times New Roman" w:eastAsia="Times New Roman" w:hAnsi="Times New Roman" w:cs="Times New Roman"/>
                <w:color w:val="000000"/>
                <w:sz w:val="22"/>
                <w:szCs w:val="22"/>
              </w:rPr>
              <w:t>well as investment in education and other labor productivity enhancing programs, is necessary for economic growth.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True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Present 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Analysis</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200. In economics terminology, the process of accumulating money is investment.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Moderate</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Present Investment and 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201. Investment is an economic term for the act of increasing the stock of money available for business loans.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4"/>
            </w:tblGrid>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True</w:t>
                  </w:r>
                </w:p>
              </w:tc>
            </w:tr>
            <w:tr w:rsidR="00A003A5">
              <w:tc>
                <w:tcPr>
                  <w:tcW w:w="400" w:type="dxa"/>
                  <w:tcMar>
                    <w:top w:w="0" w:type="dxa"/>
                    <w:left w:w="0" w:type="dxa"/>
                    <w:bottom w:w="0" w:type="dxa"/>
                    <w:right w:w="0" w:type="dxa"/>
                  </w:tcMar>
                </w:tcPr>
                <w:p w:rsidR="00A003A5" w:rsidRDefault="0016603E">
                  <w:r>
                    <w:rPr>
                      <w:color w:val="000000"/>
                      <w:sz w:val="20"/>
                      <w:szCs w:val="20"/>
                    </w:rPr>
                    <w:t> </w:t>
                  </w:r>
                </w:p>
              </w:tc>
              <w:tc>
                <w:tcPr>
                  <w:tcW w:w="0" w:type="auto"/>
                  <w:tcMar>
                    <w:top w:w="30" w:type="dxa"/>
                    <w:left w:w="0" w:type="dxa"/>
                    <w:bottom w:w="30" w:type="dxa"/>
                    <w:right w:w="0" w:type="dxa"/>
                  </w:tcMar>
                </w:tcPr>
                <w:p w:rsidR="00A003A5" w:rsidRDefault="0016603E">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A003A5" w:rsidRDefault="0016603E">
                  <w:r>
                    <w:rPr>
                      <w:rFonts w:ascii="Times New Roman" w:eastAsia="Times New Roman" w:hAnsi="Times New Roman" w:cs="Times New Roman"/>
                      <w:color w:val="000000"/>
                      <w:sz w:val="22"/>
                      <w:szCs w:val="22"/>
                    </w:rPr>
                    <w:t>False</w:t>
                  </w:r>
                </w:p>
              </w:tc>
            </w:tr>
          </w:tbl>
          <w:p w:rsidR="00A003A5" w:rsidRDefault="00A003A5">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467"/>
              <w:gridCol w:w="4500"/>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r>
                    <w:rPr>
                      <w:color w:val="000000"/>
                      <w:sz w:val="22"/>
                      <w:szCs w:val="22"/>
                    </w:rPr>
                    <w:t>False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Easy</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Present Investment and </w:t>
                  </w:r>
                  <w:r>
                    <w:rPr>
                      <w:color w:val="000000"/>
                      <w:sz w:val="22"/>
                      <w:szCs w:val="22"/>
                    </w:rPr>
                    <w:t>the Future Production</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Knowledge</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202. Discuss the three fundamental economic questions that all nations must address.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345"/>
              <w:gridCol w:w="729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pPr>
                    <w:pStyle w:val="p"/>
                  </w:pPr>
                  <w:r>
                    <w:rPr>
                      <w:rFonts w:ascii="Times New Roman" w:eastAsia="Times New Roman" w:hAnsi="Times New Roman" w:cs="Times New Roman"/>
                      <w:color w:val="000000"/>
                      <w:sz w:val="22"/>
                      <w:szCs w:val="22"/>
                    </w:rPr>
                    <w:t xml:space="preserve">The three fundamental economic questions are the "What," "How," and "For Whom" questions which must be </w:t>
                  </w:r>
                  <w:r>
                    <w:rPr>
                      <w:rFonts w:ascii="Times New Roman" w:eastAsia="Times New Roman" w:hAnsi="Times New Roman" w:cs="Times New Roman"/>
                      <w:color w:val="000000"/>
                      <w:sz w:val="22"/>
                      <w:szCs w:val="22"/>
                    </w:rPr>
                    <w:t>addressed by all societies. The "What" question pertains to what should the nation produce. What combination of goods would be best? How should that combination of goods be produced is the "How" question. We want to produce goods in the most efficient mann</w:t>
                  </w:r>
                  <w:r>
                    <w:rPr>
                      <w:rFonts w:ascii="Times New Roman" w:eastAsia="Times New Roman" w:hAnsi="Times New Roman" w:cs="Times New Roman"/>
                      <w:color w:val="000000"/>
                      <w:sz w:val="22"/>
                      <w:szCs w:val="22"/>
                    </w:rPr>
                    <w:t>er in order to maximize production. The "For Whom" question addresses for whom should these goods be produced. Who will get them?</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Three Fundamental Economic Questions</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203. Why are all costs really "opportunity costs"?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345"/>
              <w:gridCol w:w="729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pPr>
                    <w:pStyle w:val="p"/>
                  </w:pPr>
                  <w:r>
                    <w:rPr>
                      <w:rFonts w:ascii="Times New Roman" w:eastAsia="Times New Roman" w:hAnsi="Times New Roman" w:cs="Times New Roman"/>
                      <w:color w:val="000000"/>
                      <w:sz w:val="22"/>
                      <w:szCs w:val="22"/>
                    </w:rPr>
                    <w:t>An opportunity cost is what must be given up in order to get something else. Although it is convenient to measure many costs in monetary terms, ultimately all costs (some of which cannot be eas</w:t>
                  </w:r>
                  <w:r>
                    <w:rPr>
                      <w:rFonts w:ascii="Times New Roman" w:eastAsia="Times New Roman" w:hAnsi="Times New Roman" w:cs="Times New Roman"/>
                      <w:color w:val="000000"/>
                      <w:sz w:val="22"/>
                      <w:szCs w:val="22"/>
                    </w:rPr>
                    <w:t>ily measured in monetary terms) are opportunity costs because there is always something that must be given up in order to get something else.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Opportunity Cost</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204. </w:t>
            </w:r>
            <w:r>
              <w:rPr>
                <w:rFonts w:ascii="Times New Roman" w:eastAsia="Times New Roman" w:hAnsi="Times New Roman" w:cs="Times New Roman"/>
                <w:color w:val="000000"/>
                <w:sz w:val="22"/>
                <w:szCs w:val="22"/>
              </w:rPr>
              <w:t>Graphically express a production possibilities curve. What do points on, inside and outside the curve represent? What does a rightward shift of the curve represent? How is economic growth expressed in terms of the production possibilities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345"/>
              <w:gridCol w:w="729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pPr>
                    <w:pStyle w:val="p"/>
                  </w:pPr>
                  <w:r>
                    <w:rPr>
                      <w:rFonts w:ascii="Times New Roman" w:eastAsia="Times New Roman" w:hAnsi="Times New Roman" w:cs="Times New Roman"/>
                      <w:color w:val="000000"/>
                      <w:sz w:val="22"/>
                      <w:szCs w:val="22"/>
                    </w:rPr>
                    <w:t xml:space="preserve">The production possibilities curve will bow out from the origin. A point on the curve represents efficiency. A point inside represents inefficiency. A point outside the curve is currently unattainable (it is a combination of production we cannot currently </w:t>
                  </w:r>
                  <w:r>
                    <w:rPr>
                      <w:rFonts w:ascii="Times New Roman" w:eastAsia="Times New Roman" w:hAnsi="Times New Roman" w:cs="Times New Roman"/>
                      <w:color w:val="000000"/>
                      <w:sz w:val="22"/>
                      <w:szCs w:val="22"/>
                    </w:rPr>
                    <w:t>produce given our limited resources and technology; although that point may be attainable if we acquire more resources, technology, or generally increase our production possibilities). A rightward shift in the curve represents an increase in production pos</w:t>
                  </w:r>
                  <w:r>
                    <w:rPr>
                      <w:rFonts w:ascii="Times New Roman" w:eastAsia="Times New Roman" w:hAnsi="Times New Roman" w:cs="Times New Roman"/>
                      <w:color w:val="000000"/>
                      <w:sz w:val="22"/>
                      <w:szCs w:val="22"/>
                    </w:rPr>
                    <w:t>sibilities. Because economic growth means an increase in a nation's production possibilities over time, then it is expressed as a rightward shift of the production 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 xml:space="preserve">The Production </w:t>
                  </w:r>
                  <w:r>
                    <w:rPr>
                      <w:color w:val="000000"/>
                      <w:sz w:val="22"/>
                      <w:szCs w:val="22"/>
                    </w:rPr>
                    <w:t>Possibilities Curve</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Application</w:t>
                  </w:r>
                </w:p>
              </w:tc>
            </w:tr>
          </w:tbl>
          <w:p w:rsidR="00A003A5" w:rsidRDefault="00A003A5"/>
        </w:tc>
      </w:tr>
    </w:tbl>
    <w:p w:rsidR="00A003A5" w:rsidRDefault="00A003A5">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640"/>
      </w:tblGrid>
      <w:tr w:rsidR="00A003A5">
        <w:tc>
          <w:tcPr>
            <w:tcW w:w="5000" w:type="pct"/>
            <w:tcMar>
              <w:top w:w="0" w:type="dxa"/>
              <w:left w:w="0" w:type="dxa"/>
              <w:bottom w:w="0" w:type="dxa"/>
              <w:right w:w="0" w:type="dxa"/>
            </w:tcMar>
            <w:vAlign w:val="center"/>
          </w:tcPr>
          <w:p w:rsidR="00A003A5" w:rsidRDefault="0016603E">
            <w:pPr>
              <w:pStyle w:val="p"/>
              <w:shd w:val="clear" w:color="auto" w:fill="FFFFFF"/>
            </w:pPr>
            <w:r>
              <w:rPr>
                <w:rFonts w:ascii="Times New Roman" w:eastAsia="Times New Roman" w:hAnsi="Times New Roman" w:cs="Times New Roman"/>
                <w:color w:val="000000"/>
                <w:sz w:val="22"/>
                <w:szCs w:val="22"/>
              </w:rPr>
              <w:t>205. What can a nation do to increase its economic growth? Why is economic growth among the major national economic goals of all countries?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345"/>
              <w:gridCol w:w="7295"/>
            </w:tblGrid>
            <w:tr w:rsidR="00A003A5">
              <w:tc>
                <w:tcPr>
                  <w:tcW w:w="0" w:type="auto"/>
                  <w:tcMar>
                    <w:top w:w="30" w:type="dxa"/>
                    <w:left w:w="0" w:type="dxa"/>
                    <w:bottom w:w="30" w:type="dxa"/>
                    <w:right w:w="0" w:type="dxa"/>
                  </w:tcMar>
                </w:tcPr>
                <w:p w:rsidR="00A003A5" w:rsidRDefault="0016603E">
                  <w:r>
                    <w:rPr>
                      <w:i/>
                      <w:iCs/>
                      <w:color w:val="000000"/>
                      <w:sz w:val="22"/>
                      <w:szCs w:val="22"/>
                    </w:rPr>
                    <w:t>ANSWER:  </w:t>
                  </w:r>
                </w:p>
              </w:tc>
              <w:tc>
                <w:tcPr>
                  <w:tcW w:w="0" w:type="auto"/>
                  <w:tcMar>
                    <w:top w:w="30" w:type="dxa"/>
                    <w:left w:w="0" w:type="dxa"/>
                    <w:bottom w:w="30" w:type="dxa"/>
                    <w:right w:w="0" w:type="dxa"/>
                  </w:tcMar>
                </w:tcPr>
                <w:p w:rsidR="00A003A5" w:rsidRDefault="0016603E">
                  <w:pPr>
                    <w:pStyle w:val="p"/>
                  </w:pPr>
                  <w:r>
                    <w:rPr>
                      <w:rFonts w:ascii="Times New Roman" w:eastAsia="Times New Roman" w:hAnsi="Times New Roman" w:cs="Times New Roman"/>
                      <w:color w:val="000000"/>
                      <w:sz w:val="22"/>
                      <w:szCs w:val="22"/>
                    </w:rPr>
                    <w:t xml:space="preserve">A nation must increase its production </w:t>
                  </w:r>
                  <w:r>
                    <w:rPr>
                      <w:rFonts w:ascii="Times New Roman" w:eastAsia="Times New Roman" w:hAnsi="Times New Roman" w:cs="Times New Roman"/>
                      <w:color w:val="000000"/>
                      <w:sz w:val="22"/>
                      <w:szCs w:val="22"/>
                    </w:rPr>
                    <w:t xml:space="preserve">possibilities in order to experience economic growth. Ingredients for economic growth include capital accumulation, investment in the labor force to increase productivity, investment in technology, and promoting the entrepreneurial spirit. Economic growth </w:t>
                  </w:r>
                  <w:r>
                    <w:rPr>
                      <w:rFonts w:ascii="Times New Roman" w:eastAsia="Times New Roman" w:hAnsi="Times New Roman" w:cs="Times New Roman"/>
                      <w:color w:val="000000"/>
                      <w:sz w:val="22"/>
                      <w:szCs w:val="22"/>
                    </w:rPr>
                    <w:t>is a major national economic goal of all nations because it increases the average absolute standard of living for the nation.</w:t>
                  </w:r>
                </w:p>
              </w:tc>
            </w:tr>
            <w:tr w:rsidR="00A003A5">
              <w:tc>
                <w:tcPr>
                  <w:tcW w:w="0" w:type="auto"/>
                  <w:tcMar>
                    <w:top w:w="30" w:type="dxa"/>
                    <w:left w:w="0" w:type="dxa"/>
                    <w:bottom w:w="30" w:type="dxa"/>
                    <w:right w:w="0" w:type="dxa"/>
                  </w:tcMar>
                </w:tcPr>
                <w:p w:rsidR="00A003A5" w:rsidRDefault="0016603E">
                  <w:r>
                    <w:rPr>
                      <w:i/>
                      <w:iCs/>
                      <w:color w:val="000000"/>
                      <w:sz w:val="22"/>
                      <w:szCs w:val="22"/>
                    </w:rPr>
                    <w:t>POINTS:  </w:t>
                  </w:r>
                </w:p>
              </w:tc>
              <w:tc>
                <w:tcPr>
                  <w:tcW w:w="0" w:type="auto"/>
                  <w:tcMar>
                    <w:top w:w="30" w:type="dxa"/>
                    <w:left w:w="0" w:type="dxa"/>
                    <w:bottom w:w="30" w:type="dxa"/>
                    <w:right w:w="0" w:type="dxa"/>
                  </w:tcMar>
                </w:tcPr>
                <w:p w:rsidR="00A003A5" w:rsidRDefault="0016603E">
                  <w:r>
                    <w:rPr>
                      <w:color w:val="000000"/>
                      <w:sz w:val="22"/>
                      <w:szCs w:val="22"/>
                    </w:rPr>
                    <w:t>1</w:t>
                  </w:r>
                </w:p>
              </w:tc>
            </w:tr>
            <w:tr w:rsidR="00A003A5">
              <w:tc>
                <w:tcPr>
                  <w:tcW w:w="0" w:type="auto"/>
                  <w:tcMar>
                    <w:top w:w="30" w:type="dxa"/>
                    <w:left w:w="0" w:type="dxa"/>
                    <w:bottom w:w="30" w:type="dxa"/>
                    <w:right w:w="0" w:type="dxa"/>
                  </w:tcMar>
                </w:tcPr>
                <w:p w:rsidR="00A003A5" w:rsidRDefault="0016603E">
                  <w:r>
                    <w:rPr>
                      <w:i/>
                      <w:iCs/>
                      <w:color w:val="000000"/>
                      <w:sz w:val="22"/>
                      <w:szCs w:val="22"/>
                    </w:rPr>
                    <w:t>DIFFICULTY:  </w:t>
                  </w:r>
                </w:p>
              </w:tc>
              <w:tc>
                <w:tcPr>
                  <w:tcW w:w="0" w:type="auto"/>
                  <w:tcMar>
                    <w:top w:w="30" w:type="dxa"/>
                    <w:left w:w="0" w:type="dxa"/>
                    <w:bottom w:w="30" w:type="dxa"/>
                    <w:right w:w="0" w:type="dxa"/>
                  </w:tcMar>
                </w:tcPr>
                <w:p w:rsidR="00A003A5" w:rsidRDefault="0016603E">
                  <w:r>
                    <w:rPr>
                      <w:color w:val="000000"/>
                      <w:sz w:val="22"/>
                      <w:szCs w:val="22"/>
                    </w:rPr>
                    <w:t>Challenging</w:t>
                  </w:r>
                </w:p>
              </w:tc>
            </w:tr>
            <w:tr w:rsidR="00A003A5">
              <w:tc>
                <w:tcPr>
                  <w:tcW w:w="0" w:type="auto"/>
                  <w:tcMar>
                    <w:top w:w="30" w:type="dxa"/>
                    <w:left w:w="0" w:type="dxa"/>
                    <w:bottom w:w="30" w:type="dxa"/>
                    <w:right w:w="0" w:type="dxa"/>
                  </w:tcMar>
                </w:tcPr>
                <w:p w:rsidR="00A003A5" w:rsidRDefault="0016603E">
                  <w:r>
                    <w:rPr>
                      <w:i/>
                      <w:iCs/>
                      <w:color w:val="000000"/>
                      <w:sz w:val="22"/>
                      <w:szCs w:val="22"/>
                    </w:rPr>
                    <w:t>TOPICS:  </w:t>
                  </w:r>
                </w:p>
              </w:tc>
              <w:tc>
                <w:tcPr>
                  <w:tcW w:w="0" w:type="auto"/>
                  <w:tcMar>
                    <w:top w:w="30" w:type="dxa"/>
                    <w:left w:w="0" w:type="dxa"/>
                    <w:bottom w:w="30" w:type="dxa"/>
                    <w:right w:w="0" w:type="dxa"/>
                  </w:tcMar>
                </w:tcPr>
                <w:p w:rsidR="00A003A5" w:rsidRDefault="0016603E">
                  <w:r>
                    <w:rPr>
                      <w:color w:val="000000"/>
                      <w:sz w:val="22"/>
                      <w:szCs w:val="22"/>
                    </w:rPr>
                    <w:t>Sources of Economic Growth</w:t>
                  </w:r>
                </w:p>
              </w:tc>
            </w:tr>
            <w:tr w:rsidR="00A003A5">
              <w:tc>
                <w:tcPr>
                  <w:tcW w:w="0" w:type="auto"/>
                  <w:tcMar>
                    <w:top w:w="30" w:type="dxa"/>
                    <w:left w:w="0" w:type="dxa"/>
                    <w:bottom w:w="30" w:type="dxa"/>
                    <w:right w:w="0" w:type="dxa"/>
                  </w:tcMar>
                </w:tcPr>
                <w:p w:rsidR="00A003A5" w:rsidRDefault="0016603E">
                  <w:r>
                    <w:rPr>
                      <w:i/>
                      <w:iCs/>
                      <w:color w:val="000000"/>
                      <w:sz w:val="22"/>
                      <w:szCs w:val="22"/>
                    </w:rPr>
                    <w:t>KEYWORDS:  </w:t>
                  </w:r>
                </w:p>
              </w:tc>
              <w:tc>
                <w:tcPr>
                  <w:tcW w:w="0" w:type="auto"/>
                  <w:tcMar>
                    <w:top w:w="30" w:type="dxa"/>
                    <w:left w:w="0" w:type="dxa"/>
                    <w:bottom w:w="30" w:type="dxa"/>
                    <w:right w:w="0" w:type="dxa"/>
                  </w:tcMar>
                </w:tcPr>
                <w:p w:rsidR="00A003A5" w:rsidRDefault="0016603E">
                  <w:r>
                    <w:rPr>
                      <w:color w:val="000000"/>
                      <w:sz w:val="22"/>
                      <w:szCs w:val="22"/>
                    </w:rPr>
                    <w:t>Bloom's: Comprehension</w:t>
                  </w:r>
                </w:p>
              </w:tc>
            </w:tr>
          </w:tbl>
          <w:p w:rsidR="00A003A5" w:rsidRDefault="00A003A5"/>
        </w:tc>
      </w:tr>
    </w:tbl>
    <w:p w:rsidR="00A003A5" w:rsidRDefault="00A003A5">
      <w:pPr>
        <w:shd w:val="clear" w:color="auto" w:fill="FFFFFF"/>
        <w:spacing w:after="75"/>
      </w:pPr>
    </w:p>
    <w:p w:rsidR="00A003A5" w:rsidRDefault="00A003A5"/>
    <w:sectPr w:rsidR="00A003A5">
      <w:footerReference w:type="default" r:id="rId19"/>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03E" w:rsidRDefault="0016603E">
      <w:r>
        <w:separator/>
      </w:r>
    </w:p>
  </w:endnote>
  <w:endnote w:type="continuationSeparator" w:id="0">
    <w:p w:rsidR="0016603E" w:rsidRDefault="0016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gridCol w:w="1102"/>
    </w:tblGrid>
    <w:tr w:rsidR="00A003A5">
      <w:tblPrEx>
        <w:tblCellMar>
          <w:top w:w="0" w:type="dxa"/>
          <w:bottom w:w="0" w:type="dxa"/>
        </w:tblCellMar>
      </w:tblPrEx>
      <w:tc>
        <w:tcPr>
          <w:tcW w:w="4500" w:type="pct"/>
          <w:tcBorders>
            <w:top w:val="nil"/>
            <w:left w:val="nil"/>
            <w:bottom w:val="nil"/>
            <w:right w:val="nil"/>
          </w:tcBorders>
        </w:tcPr>
        <w:p w:rsidR="00A003A5" w:rsidRDefault="0016603E">
          <w:r>
            <w:rPr>
              <w:i/>
              <w:iCs/>
              <w:szCs w:val="16"/>
            </w:rPr>
            <w:t>Cengage Learning Testing, Powered by Cognero</w:t>
          </w:r>
        </w:p>
      </w:tc>
      <w:tc>
        <w:tcPr>
          <w:tcW w:w="4500" w:type="pct"/>
          <w:tcBorders>
            <w:top w:val="nil"/>
            <w:left w:val="nil"/>
            <w:bottom w:val="nil"/>
            <w:right w:val="nil"/>
          </w:tcBorders>
        </w:tcPr>
        <w:p w:rsidR="00A003A5" w:rsidRDefault="0016603E">
          <w:pPr>
            <w:jc w:val="right"/>
          </w:pPr>
          <w:r>
            <w:rPr>
              <w:szCs w:val="16"/>
            </w:rPr>
            <w:t>Page </w:t>
          </w:r>
          <w:r>
            <w:fldChar w:fldCharType="begin"/>
          </w:r>
          <w:r>
            <w:instrText>PAGE</w:instrText>
          </w:r>
          <w:r w:rsidR="001D5E0B">
            <w:fldChar w:fldCharType="separate"/>
          </w:r>
          <w:r w:rsidR="001D5E0B">
            <w:rPr>
              <w:noProof/>
            </w:rPr>
            <w:t>2</w:t>
          </w:r>
          <w:r>
            <w:fldChar w:fldCharType="end"/>
          </w:r>
        </w:p>
      </w:tc>
    </w:tr>
  </w:tbl>
  <w:p w:rsidR="00A003A5" w:rsidRDefault="00A003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03E" w:rsidRDefault="0016603E">
      <w:r>
        <w:separator/>
      </w:r>
    </w:p>
  </w:footnote>
  <w:footnote w:type="continuationSeparator" w:id="0">
    <w:p w:rsidR="0016603E" w:rsidRDefault="001660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3A5"/>
    <w:rsid w:val="0016603E"/>
    <w:rsid w:val="001D5E0B"/>
    <w:rsid w:val="00A00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F73274-AAB5-4E78-977C-095D369A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13462</Words>
  <Characters>76736</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Ch. 02: Production Possibilities, Opportunity Cost, and Economic Growth</vt:lpstr>
    </vt:vector>
  </TitlesOfParts>
  <Company/>
  <LinksUpToDate>false</LinksUpToDate>
  <CharactersWithSpaces>90018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02: Production Possibilities, Opportunity Cost, and Economic Growth</dc:title>
  <dc:creator>Lehmann, Emily S</dc:creator>
  <cp:lastModifiedBy>Lehmann, Emily S</cp:lastModifiedBy>
  <cp:revision>3</cp:revision>
  <dcterms:created xsi:type="dcterms:W3CDTF">2015-12-17T15:03:00Z</dcterms:created>
  <dcterms:modified xsi:type="dcterms:W3CDTF">2015-12-17T15:03:00Z</dcterms:modified>
</cp:coreProperties>
</file>