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1/7 + 5/9 =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35/63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44/63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9/35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12:41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2:30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5/8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2pt;width:11.2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7/9 =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45/56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35/72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12:45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1/6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2"/>
                <w:szCs w:val="22"/>
                <w:bdr w:val="nil"/>
                <w:rtl w:val="0"/>
              </w:rPr>
              <w:pict>
                <v:shape id="_x0000_i1027" type="#_x0000_t75" style="height:12pt;width:11.2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4/5 =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4/30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12:50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46.3 + 29.87 =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2,450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76.17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7.617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2:21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2:32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2"/>
                <w:szCs w:val="22"/>
                <w:bdr w:val="nil"/>
                <w:rtl w:val="0"/>
              </w:rPr>
              <w:pict>
                <v:shape id="_x0000_i1028" type="#_x0000_t75" style="height:12pt;width:11.2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1.2 =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195.6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2:23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1,800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2"/>
                <w:szCs w:val="22"/>
                <w:bdr w:val="nil"/>
                <w:rtl w:val="0"/>
              </w:rPr>
              <w:pict>
                <v:shape id="_x0000_i1029" type="#_x0000_t75" style="height:12pt;width:11.2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0.30 =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9:48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7/12 to a decimal.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84.00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9:58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87.3% to a decimal.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0.0873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87.3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23.46 to a percent.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0.2346%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23.46%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2.346%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2,346%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10:12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2/28/2019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 of significant digits in 3.75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2"/>
                <w:szCs w:val="22"/>
                <w:bdr w:val="nil"/>
                <w:rtl w:val="0"/>
              </w:rPr>
              <w:pict>
                <v:shape id="_x0000_i1030" type="#_x0000_t75" style="height:12pt;width:11.2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inverse of 0.137 is approximately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1.37.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7.30.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137.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540.7 to scientific notation.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5.407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"/>
                      <w:sz w:val="22"/>
                      <w:szCs w:val="22"/>
                      <w:bdr w:val="nil"/>
                      <w:rtl w:val="0"/>
                    </w:rPr>
                    <w:pict>
                      <v:shape id="_x0000_i1031" type="#_x0000_t75" style="height:12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5.407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"/>
                      <w:sz w:val="22"/>
                      <w:szCs w:val="22"/>
                      <w:bdr w:val="nil"/>
                      <w:rtl w:val="0"/>
                    </w:rPr>
                    <w:pict>
                      <v:shape id="_x0000_i1032" type="#_x0000_t75" style="height:12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−2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5.407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"/>
                      <w:sz w:val="22"/>
                      <w:szCs w:val="22"/>
                      <w:bdr w:val="nil"/>
                      <w:rtl w:val="0"/>
                    </w:rPr>
                    <w:pict>
                      <v:shape id="_x0000_i1033" type="#_x0000_t75" style="height:12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5.407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"/>
                      <w:sz w:val="22"/>
                      <w:szCs w:val="22"/>
                      <w:bdr w:val="nil"/>
                      <w:rtl w:val="0"/>
                    </w:rPr>
                    <w:pict>
                      <v:shape id="_x0000_i1034" type="#_x0000_t75" style="height:12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−3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2.63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"/>
                <w:sz w:val="22"/>
                <w:szCs w:val="22"/>
                <w:bdr w:val="nil"/>
                <w:rtl w:val="0"/>
              </w:rPr>
              <w:pict>
                <v:shape id="_x0000_i1035" type="#_x0000_t75" style="height:12pt;width:11.2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−2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0.00263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0.0263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26.3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263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10:27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purchase four (4) twelve-packs of soda as a fundraiser for $10.00 and sell each can of soda for 50 cents, your profit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$9.74.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$14.00.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$24.00.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$34.00.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Mercury (Hg), a metal, is liquid at room temperature. Its density is 13.6 g/cm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If you have 100 mL of Hg, how many grams do you have?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"/>
                      <w:sz w:val="22"/>
                      <w:szCs w:val="22"/>
                      <w:bdr w:val="nil"/>
                      <w:rtl w:val="0"/>
                    </w:rPr>
                    <w:pict>
                      <v:shape id="_x0000_i1036" type="#_x0000_t75" style="height:12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−3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12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10:31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113°F to °C.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20.3°C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62.8°C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81°C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235°C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equation 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+ 2xy + 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can be expressed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(x + y)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2x + 2y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 + 2xy + 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 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 xy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10:35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Consider the following proportional relationship: x = ay/bd. Assuming all other quantities remain constant, what happens to the value of x when b increases?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remains the same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determined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Consider the following proportional relationship: x = ay/bd. Assuming all other quantities remain constant, what happens to the value of x when d decreases?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remains the same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determined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Consider the following proportional relationship: x = ay/bd. Assuming all other quantities remain constant, what happens to the value of x when the product of bd increases?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remains the same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determined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2/4/2019 10:40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1:22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Completion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 kV is equal to ____________________ volts.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74,000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400 mA is equal to ____________________ amperes.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120,000 V is equal to ____________________ kVp.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3.7 m are equal to ____________________ cm.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Problem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1/R = 1/R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+ 1/R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; solve for 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/R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− 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 = Gm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/r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; solve for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/Gm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PV = nRT; solve for 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PV/nR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9:19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 = E/R + r; solve for 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 − IR/I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 = 2L + 2W; solve for 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(P − 2W)/2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 = 1/3</w:t>
            </w:r>
            <w:r>
              <w:rPr>
                <w:position w:val="2"/>
              </w:rPr>
              <w:pict>
                <v:shape id="_x0000_i1038" type="#_x0000_t75" style="height:10.5pt;width:9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h; solve for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039" type="#_x0000_t75" style="height:10.5pt;width:9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3V/r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9:21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2/18/2019 10:20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/T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/T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; solve for 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/P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2/5/2019 9:22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7"/>
      <w:footerReference w:type="default" r:id="rId8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 xml:space="preserve">Chapter 01 - Basic Mathematics 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Basic Mathematics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